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合同法 · 第四章 合同的履行</w:t>
      </w:r>
    </w:p>
    <w:p>
      <w:pPr>
        <w:spacing w:line="240" w:lineRule="auto" w:before="400" w:after="0"/>
        <w:jc w:val="left"/>
      </w:pPr>
      <w:r/>
      <w:r>
        <w:rPr>
          <w:sz w:val="24"/>
        </w:rPr>
        <w:t xml:space="preserve">    </w:t>
      </w:r>
      <w:r>
        <w:rPr>
          <w:sz w:val="24"/>
        </w:rPr>
        <w:t>一、单项选择题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下列关于合同履行的说法错误的是（）。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合同履行是全部合同法律制度的核心</w:t>
        <w:br/>
        <w:br/>
      </w:r>
      <w:r>
        <w:rPr>
          <w:sz w:val="16"/>
        </w:rPr>
        <w:t>B.</w:t>
        <w:t xml:space="preserve">    </w:t>
      </w:r>
      <w:r>
        <w:rPr>
          <w:sz w:val="16"/>
        </w:rPr>
        <w:t>合同履行是合同法律约束力最集中的体现</w:t>
        <w:br/>
        <w:br/>
      </w:r>
      <w:r>
        <w:rPr>
          <w:sz w:val="16"/>
        </w:rPr>
        <w:t>C.</w:t>
        <w:t xml:space="preserve">    </w:t>
      </w:r>
      <w:r>
        <w:rPr>
          <w:sz w:val="16"/>
        </w:rPr>
        <w:t>合同履行是成立合同之债最主要的方式</w:t>
        <w:br/>
        <w:br/>
      </w:r>
      <w:r>
        <w:rPr>
          <w:sz w:val="16"/>
        </w:rPr>
        <w:t>D.</w:t>
        <w:t xml:space="preserve">    </w:t>
      </w:r>
      <w:r>
        <w:rPr>
          <w:sz w:val="16"/>
        </w:rPr>
        <w:t>合同履行实现当事人订约目的的唯一途径</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甲与乙订立一份价款为10万元的图书买卖合同，约定甲先支付书款，乙在2个月后交付图书。甲由于资金周转困难仅支付5万元，答应余款尽快支付，但乙不同意。2个月后甲要求乙交付图书，遭乙拒绝。对此，下列表述正确的是（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乙对甲享有同时履行抗辩权</w:t>
        <w:br/>
        <w:br/>
      </w:r>
      <w:r>
        <w:rPr>
          <w:sz w:val="16"/>
        </w:rPr>
        <w:t>B.</w:t>
        <w:t xml:space="preserve">    </w:t>
      </w:r>
      <w:r>
        <w:rPr>
          <w:sz w:val="16"/>
        </w:rPr>
        <w:t>乙对甲享有不安抗辩权</w:t>
        <w:br/>
        <w:br/>
      </w:r>
      <w:r>
        <w:rPr>
          <w:sz w:val="16"/>
        </w:rPr>
        <w:t>C.</w:t>
        <w:t xml:space="preserve">    </w:t>
      </w:r>
      <w:r>
        <w:rPr>
          <w:sz w:val="16"/>
        </w:rPr>
        <w:t>乙有权拒绝交付全部图书</w:t>
        <w:br/>
        <w:br/>
      </w:r>
      <w:r>
        <w:rPr>
          <w:sz w:val="16"/>
        </w:rPr>
        <w:t>D.</w:t>
        <w:t xml:space="preserve">    </w:t>
      </w:r>
      <w:r>
        <w:rPr>
          <w:sz w:val="16"/>
        </w:rPr>
        <w:t>乙有权拒绝交付与5万元书款价值相当的部分图书</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下列关于合同履行原则的说法错误的是（）。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合同履行原则是指法律规定的、当事人在履行合同义务时所必须遵循的准则</w:t>
        <w:br/>
        <w:br/>
      </w:r>
      <w:r>
        <w:rPr>
          <w:sz w:val="16"/>
        </w:rPr>
        <w:t>B.</w:t>
        <w:t xml:space="preserve">    </w:t>
      </w:r>
      <w:r>
        <w:rPr>
          <w:sz w:val="16"/>
        </w:rPr>
        <w:t>合同履行原则是合同履行过程的阶段性指导思想</w:t>
        <w:br/>
        <w:br/>
      </w:r>
      <w:r>
        <w:rPr>
          <w:sz w:val="16"/>
        </w:rPr>
        <w:t>C.</w:t>
        <w:t xml:space="preserve">    </w:t>
      </w:r>
      <w:r>
        <w:rPr>
          <w:sz w:val="16"/>
        </w:rPr>
        <w:t>合同履行原则是对当事人全面履行合同义务的基本要求</w:t>
        <w:br/>
        <w:br/>
      </w:r>
      <w:r>
        <w:rPr>
          <w:sz w:val="16"/>
        </w:rPr>
        <w:t>D.</w:t>
        <w:t xml:space="preserve">    </w:t>
      </w:r>
      <w:r>
        <w:rPr>
          <w:sz w:val="16"/>
        </w:rPr>
        <w:t>合同履行原则就是合同法一般原则</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下列关于协作履行原则的具体内容错误的是（）。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及时通知义务</w:t>
        <w:br/>
        <w:br/>
      </w:r>
      <w:r>
        <w:rPr>
          <w:sz w:val="16"/>
        </w:rPr>
        <w:t>B.</w:t>
        <w:t xml:space="preserve">    </w:t>
      </w:r>
      <w:r>
        <w:rPr>
          <w:sz w:val="16"/>
        </w:rPr>
        <w:t>相互协助义务</w:t>
        <w:br/>
        <w:br/>
      </w:r>
      <w:r>
        <w:rPr>
          <w:sz w:val="16"/>
        </w:rPr>
        <w:t>C.</w:t>
        <w:t xml:space="preserve">    </w:t>
      </w:r>
      <w:r>
        <w:rPr>
          <w:sz w:val="16"/>
        </w:rPr>
        <w:t>保密义务</w:t>
        <w:br/>
        <w:br/>
      </w:r>
      <w:r>
        <w:rPr>
          <w:sz w:val="16"/>
        </w:rPr>
        <w:t>D.</w:t>
        <w:t xml:space="preserve">    </w:t>
      </w:r>
      <w:r>
        <w:rPr>
          <w:sz w:val="16"/>
        </w:rPr>
        <w:t>寻找借口延期履行</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下列关于需要满足合同履行中情势变更规则的要件说法错误的有（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合同的基础条件发生了当事人在订立合同时无法预见的</w:t>
        <w:br/>
        <w:br/>
      </w:r>
      <w:r>
        <w:rPr>
          <w:sz w:val="16"/>
        </w:rPr>
        <w:t>B.</w:t>
        <w:t xml:space="preserve">    </w:t>
      </w:r>
      <w:r>
        <w:rPr>
          <w:sz w:val="16"/>
        </w:rPr>
        <w:t>不属于商业风险的重大变化</w:t>
        <w:br/>
        <w:br/>
      </w:r>
      <w:r>
        <w:rPr>
          <w:sz w:val="16"/>
        </w:rPr>
        <w:t>C.</w:t>
        <w:t xml:space="preserve">    </w:t>
      </w:r>
      <w:r>
        <w:rPr>
          <w:sz w:val="16"/>
        </w:rPr>
        <w:t>属于商业风险的重大变化</w:t>
        <w:br/>
        <w:br/>
      </w:r>
      <w:r>
        <w:rPr>
          <w:sz w:val="16"/>
        </w:rPr>
        <w:t>D.</w:t>
        <w:t xml:space="preserve">    </w:t>
      </w:r>
      <w:r>
        <w:rPr>
          <w:sz w:val="16"/>
        </w:rPr>
        <w:t>继续履行合同对于当事人一方明显不公平的</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合同的价款或者报酬约定不明确时，应当（）。</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按照订立合同时履行地的市场价格履行</w:t>
        <w:br/>
        <w:br/>
      </w:r>
      <w:r>
        <w:rPr>
          <w:sz w:val="16"/>
        </w:rPr>
        <w:t>B.</w:t>
        <w:t xml:space="preserve">    </w:t>
      </w:r>
      <w:r>
        <w:rPr>
          <w:sz w:val="16"/>
        </w:rPr>
        <w:t>依法应当执行政府定价或者政府指导价的，依照规定履行</w:t>
        <w:br/>
        <w:br/>
      </w:r>
      <w:r>
        <w:rPr>
          <w:sz w:val="16"/>
        </w:rPr>
        <w:t>C.</w:t>
        <w:t xml:space="preserve">    </w:t>
      </w:r>
      <w:r>
        <w:rPr>
          <w:sz w:val="16"/>
        </w:rPr>
        <w:t>按照合同有关条款或者交易习惯确定</w:t>
        <w:br/>
        <w:br/>
      </w:r>
      <w:r>
        <w:rPr>
          <w:sz w:val="16"/>
        </w:rPr>
        <w:t>D.</w:t>
        <w:t xml:space="preserve">    </w:t>
      </w:r>
      <w:r>
        <w:rPr>
          <w:sz w:val="16"/>
        </w:rPr>
        <w:t>先由当事人协议补充</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8.</w:t>
        <w:t xml:space="preserve">    </w:t>
      </w:r>
      <w:r>
        <w:rPr>
          <w:sz w:val="24"/>
        </w:rPr>
        <w:t>下列选项中，甲的行为未违反合同履行的协作履行原则的是（）。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甲向乙借款50万元，乙多次上门催收，甲认为乙瞧不起自己，于是凌晨3点到乙家中敲门还款</w:t>
        <w:br/>
        <w:br/>
      </w:r>
      <w:r>
        <w:rPr>
          <w:sz w:val="16"/>
        </w:rPr>
        <w:t>B.</w:t>
        <w:t xml:space="preserve">    </w:t>
      </w:r>
      <w:r>
        <w:rPr>
          <w:sz w:val="16"/>
        </w:rPr>
        <w:t>甲到某服装店购买衣服，店员说：“你又买不起，别试了。”甲一怒之下故意使用硬币购买该店一件3000元的衣物，要求店员在一小时内点清所有硬币并交付衣物</w:t>
        <w:br/>
        <w:br/>
      </w:r>
      <w:r>
        <w:rPr>
          <w:sz w:val="16"/>
        </w:rPr>
        <w:t>C.</w:t>
        <w:t xml:space="preserve">    </w:t>
      </w:r>
      <w:r>
        <w:rPr>
          <w:sz w:val="16"/>
        </w:rPr>
        <w:t>甲月饼生产厂家对其生产的月饼进行奢华精美的包装（价值甚至超过月饼）</w:t>
        <w:br/>
        <w:br/>
      </w:r>
      <w:r>
        <w:rPr>
          <w:sz w:val="16"/>
        </w:rPr>
        <w:t>D.</w:t>
        <w:t xml:space="preserve">    </w:t>
      </w:r>
      <w:r>
        <w:rPr>
          <w:sz w:val="16"/>
        </w:rPr>
        <w:t>甲向乙进货一吨绿豆，由于乙选择的物流效率过低，无法按约定按时到达甲处，甲故意出国，待绿豆到达时无人收货，恰逢大雨，绿豆被淋坏</w:t>
        <w:br/>
      </w:r>
      <w:r>
        <w:rPr>
          <w:sz w:val="16"/>
        </w:rPr>
        <w:t xml:space="preserve"> </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9.</w:t>
        <w:t xml:space="preserve">    </w:t>
      </w:r>
      <w:r>
        <w:rPr>
          <w:sz w:val="24"/>
        </w:rPr>
        <w:t>下列说法正确的是（）。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合同履行的主体应是合同当事人本人</w:t>
        <w:br/>
        <w:br/>
      </w:r>
      <w:r>
        <w:rPr>
          <w:sz w:val="16"/>
        </w:rPr>
        <w:t>B.</w:t>
        <w:t xml:space="preserve">    </w:t>
      </w:r>
      <w:r>
        <w:rPr>
          <w:sz w:val="16"/>
        </w:rPr>
        <w:t>无民事行为能力或限制民事行为能力的代理人可为事实行为</w:t>
        <w:br/>
        <w:br/>
      </w:r>
      <w:r>
        <w:rPr>
          <w:sz w:val="16"/>
        </w:rPr>
        <w:t>C.</w:t>
        <w:t xml:space="preserve">    </w:t>
      </w:r>
      <w:r>
        <w:rPr>
          <w:sz w:val="16"/>
        </w:rPr>
        <w:t>债权人分立、合并对合同的履行不产生影响</w:t>
        <w:br/>
        <w:br/>
      </w:r>
      <w:r>
        <w:rPr>
          <w:sz w:val="16"/>
        </w:rPr>
        <w:t>D.</w:t>
        <w:t xml:space="preserve">    </w:t>
      </w:r>
      <w:r>
        <w:rPr>
          <w:sz w:val="16"/>
        </w:rPr>
        <w:t>债权人（某公司）内部发生重大变故，法定代表人和董事均被更换，债务人可以中止履行，规避风险</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10.</w:t>
        <w:t xml:space="preserve">    </w:t>
      </w:r>
      <w:r>
        <w:rPr>
          <w:sz w:val="24"/>
        </w:rPr>
        <w:t>下列能够行使同时履行抗辩权的是，（）。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甲、乙、丙订立合伙合同，乙、丙均未出资，甲主张同时履行抗辩权</w:t>
        <w:br/>
        <w:br/>
      </w:r>
      <w:r>
        <w:rPr>
          <w:sz w:val="16"/>
        </w:rPr>
        <w:t>B.</w:t>
        <w:t xml:space="preserve">    </w:t>
      </w:r>
      <w:r>
        <w:rPr>
          <w:sz w:val="16"/>
        </w:rPr>
        <w:t>甲委托公益律师乙为自己免费代理一起民事纠纷，未约定履行顺序，乙请求甲支付差旅费等必要费用，甲认为乙尚未打完官司，主张同时履行抗辩权</w:t>
        <w:br/>
        <w:br/>
      </w:r>
      <w:r>
        <w:rPr>
          <w:sz w:val="16"/>
        </w:rPr>
        <w:t>C.</w:t>
        <w:t xml:space="preserve">    </w:t>
      </w:r>
      <w:r>
        <w:rPr>
          <w:sz w:val="16"/>
        </w:rPr>
        <w:t>甲向乙购买一条赛级宠物犬用来解闷，乙如期交付，但未交付血统证书。甲主张同时履行抗辩权拒绝支付价款</w:t>
        <w:br/>
        <w:br/>
      </w:r>
      <w:r>
        <w:rPr>
          <w:sz w:val="16"/>
        </w:rPr>
        <w:t>D.</w:t>
        <w:t xml:space="preserve">    </w:t>
      </w:r>
      <w:r>
        <w:rPr>
          <w:sz w:val="16"/>
        </w:rPr>
        <w:t>甲委托乙将自己的玉石雕刻为“龙纹玉衡”，双方约定一手交钱、一手交货。乙交付成果时，甲以乙雕刻的龙纹过于粗糙减损了该玉石的价值为由主张同时履行抗辩权而拒绝支付价款</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11.</w:t>
        <w:t xml:space="preserve">    </w:t>
      </w:r>
      <w:r>
        <w:rPr>
          <w:sz w:val="24"/>
        </w:rPr>
        <w:t>下列情形中成立情势变更的是（）。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向乙订购一批广西香蕉，当时香蕉市场价格低迷，批发价为4元一公斤。甲乙刚签订合同，未待履行，广西香蕉遭遇严重病虫害，只有少数蕉农幸免于难（乙即在此列）。香蕉批发价涨到了8元一公斤，继续履行原定价会使得乙有所损失</w:t>
        <w:br/>
        <w:br/>
      </w:r>
      <w:r>
        <w:rPr>
          <w:sz w:val="16"/>
        </w:rPr>
        <w:t>B.</w:t>
        <w:t xml:space="preserve">    </w:t>
      </w:r>
      <w:r>
        <w:rPr>
          <w:sz w:val="16"/>
        </w:rPr>
        <w:t>某国王室将举行国王加冕仪式（包括盛大的游行活动），为观看加冕仪式中的游行盛况，甲与乙订立租赁合同，约定乙将其位于游行线路上的房屋出租给甲一周，租金100英镑。后该国王病故，加冕仪式取消</w:t>
        <w:br/>
        <w:br/>
      </w:r>
      <w:r>
        <w:rPr>
          <w:sz w:val="16"/>
        </w:rPr>
        <w:t>C.</w:t>
        <w:t xml:space="preserve">    </w:t>
      </w:r>
      <w:r>
        <w:rPr>
          <w:sz w:val="16"/>
        </w:rPr>
        <w:t>甲报名了乙教育科技公司的外语培训班，后因乙公司资金原因，无力支付房租和教师薪酬，包括甲在内的数千名学员无法上课，合同继续履行对乙不公平</w:t>
        <w:br/>
        <w:br/>
      </w:r>
      <w:r>
        <w:rPr>
          <w:sz w:val="16"/>
        </w:rPr>
        <w:t>D.</w:t>
        <w:t xml:space="preserve">    </w:t>
      </w:r>
      <w:r>
        <w:rPr>
          <w:sz w:val="16"/>
        </w:rPr>
        <w:t>甲向乙购买一套房屋，价款100万元（甲一次性付清），乙向甲交付房屋，双方办理完毕过户登记等必要手续。甲刚住进新房，因修建高铁铁路，该房被列入拆迁名单中，拆迁补偿款1000万元</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12.</w:t>
        <w:t xml:space="preserve">    </w:t>
      </w:r>
      <w:r>
        <w:rPr>
          <w:sz w:val="24"/>
        </w:rPr>
        <w:t>下列关于行使同时履行抗辩权的说法错误的有（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同时履行抗辩权只能由当事人自己行使</w:t>
        <w:br/>
        <w:br/>
      </w:r>
      <w:r>
        <w:rPr>
          <w:sz w:val="16"/>
        </w:rPr>
        <w:t>B.</w:t>
        <w:t xml:space="preserve">    </w:t>
      </w:r>
      <w:r>
        <w:rPr>
          <w:sz w:val="16"/>
        </w:rPr>
        <w:t>同时履行抗辩规则不能由人民法院依职权主动适用</w:t>
        <w:br/>
        <w:br/>
      </w:r>
      <w:r>
        <w:rPr>
          <w:sz w:val="16"/>
        </w:rPr>
        <w:t>C.</w:t>
        <w:t xml:space="preserve">    </w:t>
      </w:r>
      <w:r>
        <w:rPr>
          <w:sz w:val="16"/>
        </w:rPr>
        <w:t>同时履行抗辩权不能由当事人自己行使</w:t>
        <w:br/>
        <w:br/>
      </w:r>
      <w:r>
        <w:rPr>
          <w:sz w:val="16"/>
        </w:rPr>
        <w:t>D.</w:t>
        <w:t xml:space="preserve">    </w:t>
      </w:r>
      <w:r>
        <w:rPr>
          <w:sz w:val="16"/>
        </w:rPr>
        <w:t>被告行使同时履行抗辩权，只需证明双务合同已成立，且己方无先为给付义务即可</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13.</w:t>
        <w:t xml:space="preserve">    </w:t>
      </w:r>
      <w:r>
        <w:rPr>
          <w:sz w:val="24"/>
        </w:rPr>
        <w:t>关于双务合同的不安抗辩权，下列说法错误的是（）。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先履行债务的一方履行期届至，且有证据证明应后履行债务的一方经营状况恶化时可中止自己的履行</w:t>
        <w:br/>
        <w:br/>
      </w:r>
      <w:r>
        <w:rPr>
          <w:sz w:val="16"/>
        </w:rPr>
        <w:t>B.</w:t>
        <w:t xml:space="preserve">    </w:t>
      </w:r>
      <w:r>
        <w:rPr>
          <w:sz w:val="16"/>
        </w:rPr>
        <w:t>行使不安抗辩权的当事人中止履行后，有证据证明后给付人在合理期限内未恢复履行能力并且未提供适当担保时，就可以解除合同</w:t>
        <w:br/>
        <w:br/>
      </w:r>
      <w:r>
        <w:rPr>
          <w:sz w:val="16"/>
        </w:rPr>
        <w:t>C.</w:t>
        <w:t xml:space="preserve">    </w:t>
      </w:r>
      <w:r>
        <w:rPr>
          <w:sz w:val="16"/>
        </w:rPr>
        <w:t>不安抗辩权适用于互为对价给付规定有先后履行顺序的双务合同</w:t>
        <w:br/>
        <w:br/>
      </w:r>
      <w:r>
        <w:rPr>
          <w:sz w:val="16"/>
        </w:rPr>
        <w:t>D.</w:t>
        <w:t xml:space="preserve">    </w:t>
      </w:r>
      <w:r>
        <w:rPr>
          <w:sz w:val="16"/>
        </w:rPr>
        <w:t>不安抗辩权须经当事人主张始生效力，而非当然发生效力</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14.</w:t>
        <w:t xml:space="preserve">    </w:t>
      </w:r>
      <w:r>
        <w:rPr>
          <w:sz w:val="24"/>
        </w:rPr>
        <w:t>2011年5月6日，甲公司与乙公司签约，约定甲公司于6月1日付款，乙公司于6月15日交付“连升”牌自动扶梯。合同签订后10日，乙公司销售的他人的“连升”牌自动扶梯发生重大安全事故，质监局介入调查。合同签订后20日，甲、乙、丙三方合意，由丙公司承担付款义务。丙公司于6月1日未付款。下列表述正确的是（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甲公司有权要求乙公司交付自动扶梯</w:t>
        <w:br/>
        <w:br/>
      </w:r>
      <w:r>
        <w:rPr>
          <w:sz w:val="16"/>
        </w:rPr>
        <w:t>B.</w:t>
        <w:t xml:space="preserve">    </w:t>
      </w:r>
      <w:r>
        <w:rPr>
          <w:sz w:val="16"/>
        </w:rPr>
        <w:t>丙公司有权要求乙公司交付自动扶梯</w:t>
        <w:br/>
        <w:br/>
      </w:r>
      <w:r>
        <w:rPr>
          <w:sz w:val="16"/>
        </w:rPr>
        <w:t>C.</w:t>
        <w:t xml:space="preserve">    </w:t>
      </w:r>
      <w:r>
        <w:rPr>
          <w:sz w:val="16"/>
        </w:rPr>
        <w:t>丙公司有权行使不安抗辩权</w:t>
        <w:br/>
        <w:br/>
      </w:r>
      <w:r>
        <w:rPr>
          <w:sz w:val="16"/>
        </w:rPr>
        <w:t>D.</w:t>
        <w:t xml:space="preserve">    </w:t>
      </w:r>
      <w:r>
        <w:rPr>
          <w:sz w:val="16"/>
        </w:rPr>
        <w:t>乙公司有权要求甲公司与丙公司承担连带债务</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15.</w:t>
        <w:t xml:space="preserve">    </w:t>
      </w:r>
      <w:r>
        <w:rPr>
          <w:sz w:val="24"/>
        </w:rPr>
        <w:t>甲向乙订购一批货物，约定7月1日乙交货，则下列说法正确的是（）。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若合同约定，甲应于6月28日付款。6月29日，乙请求甲付款，甲可以主张先履行抗辩权拒绝付款</w:t>
        <w:br/>
        <w:br/>
      </w:r>
      <w:r>
        <w:rPr>
          <w:sz w:val="16"/>
        </w:rPr>
        <w:t>B.</w:t>
        <w:t xml:space="preserve">    </w:t>
      </w:r>
      <w:r>
        <w:rPr>
          <w:sz w:val="16"/>
        </w:rPr>
        <w:t>若合同约定，甲应于7月3日付款。6月29日，乙请求甲付款，甲可以主张先履行抗辩权拒绝付款</w:t>
        <w:br/>
        <w:br/>
      </w:r>
      <w:r>
        <w:rPr>
          <w:sz w:val="16"/>
        </w:rPr>
        <w:t>C.</w:t>
        <w:t xml:space="preserve">    </w:t>
      </w:r>
      <w:r>
        <w:rPr>
          <w:sz w:val="16"/>
        </w:rPr>
        <w:t>若合同约定，甲应于7月3日付款。7月2日，乙请求甲付款（乙未交货），甲可以主张先履行抗辩权拒绝付款</w:t>
        <w:br/>
        <w:br/>
      </w:r>
      <w:r>
        <w:rPr>
          <w:sz w:val="16"/>
        </w:rPr>
        <w:t>D.</w:t>
        <w:t xml:space="preserve">    </w:t>
      </w:r>
      <w:r>
        <w:rPr>
          <w:sz w:val="16"/>
        </w:rPr>
        <w:t>若合同约定，甲应于7月3日付款。7月4日，乙请求甲付款（乙未交货），甲可以主张先履行抗辩权拒绝付款</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16.</w:t>
        <w:t xml:space="preserve">    </w:t>
      </w:r>
      <w:r>
        <w:rPr>
          <w:sz w:val="24"/>
        </w:rPr>
        <w:t>《民法典》规定，当事人约定由第三人向债权人履行债务，第三人不履行债务或者履行债务不符合约定的，（     ）应当向债权人承担违约责任。</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当事人</w:t>
        <w:br/>
        <w:br/>
      </w:r>
      <w:r>
        <w:rPr>
          <w:sz w:val="16"/>
        </w:rPr>
        <w:t>B.</w:t>
        <w:t xml:space="preserve">    </w:t>
      </w:r>
      <w:r>
        <w:rPr>
          <w:sz w:val="16"/>
        </w:rPr>
        <w:t>债务人</w:t>
        <w:br/>
        <w:br/>
      </w:r>
      <w:r>
        <w:rPr>
          <w:sz w:val="16"/>
        </w:rPr>
        <w:t>C.</w:t>
        <w:t xml:space="preserve">    </w:t>
      </w:r>
      <w:r>
        <w:rPr>
          <w:sz w:val="16"/>
        </w:rPr>
        <w:t>第三人</w:t>
        <w:br/>
        <w:br/>
      </w:r>
      <w:r>
        <w:rPr>
          <w:sz w:val="16"/>
        </w:rPr>
        <w:t>D.</w:t>
        <w:t xml:space="preserve">    </w:t>
      </w:r>
      <w:r>
        <w:rPr>
          <w:sz w:val="16"/>
        </w:rPr>
        <w:t>责任人</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17.</w:t>
        <w:t xml:space="preserve">    </w:t>
      </w:r>
      <w:r>
        <w:rPr>
          <w:sz w:val="24"/>
        </w:rPr>
        <w:t>关于合同履行的主体，下列说法正确的是（）。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利益第三人合同的第三人不享有履行请求权</w:t>
        <w:br/>
        <w:br/>
      </w:r>
      <w:r>
        <w:rPr>
          <w:sz w:val="16"/>
        </w:rPr>
        <w:t>B.</w:t>
        <w:t xml:space="preserve">    </w:t>
      </w:r>
      <w:r>
        <w:rPr>
          <w:sz w:val="16"/>
        </w:rPr>
        <w:t>由第三人向债权人履行的合同与债务承担合同最终的法律效果是一致的</w:t>
        <w:br/>
        <w:br/>
      </w:r>
      <w:r>
        <w:rPr>
          <w:sz w:val="16"/>
        </w:rPr>
        <w:t>C.</w:t>
        <w:t xml:space="preserve">    </w:t>
      </w:r>
      <w:r>
        <w:rPr>
          <w:sz w:val="16"/>
        </w:rPr>
        <w:t>第三人代为履行后，在债权人与第三人之间发生债权转让的法律效果</w:t>
        <w:br/>
        <w:br/>
      </w:r>
      <w:r>
        <w:rPr>
          <w:sz w:val="16"/>
        </w:rPr>
        <w:t>D.</w:t>
        <w:t xml:space="preserve">    </w:t>
      </w:r>
      <w:r>
        <w:rPr>
          <w:sz w:val="16"/>
        </w:rPr>
        <w:t>由第三人向债权人履行债务，第三人履行债务不符合约定的，债权人享有选择权，可以选择向债务人或者第三人主张违约责任</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18.</w:t>
        <w:t xml:space="preserve">    </w:t>
      </w:r>
      <w:r>
        <w:rPr>
          <w:sz w:val="24"/>
        </w:rPr>
        <w:t>下列属于由第三人向债权人履行的是（）</w:t>
        <w:br/>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甲将电脑借给乙，后甲将电脑卖给丙，约定由乙将电脑交付给丙，乙表示同意</w:t>
        <w:br/>
        <w:br/>
      </w:r>
      <w:r>
        <w:rPr>
          <w:sz w:val="16"/>
        </w:rPr>
        <w:t>B.</w:t>
        <w:t xml:space="preserve">    </w:t>
      </w:r>
      <w:r>
        <w:rPr>
          <w:sz w:val="16"/>
        </w:rPr>
        <w:t>甲为自己购买意外险，约定受益人为丙</w:t>
        <w:br/>
        <w:br/>
      </w:r>
      <w:r>
        <w:rPr>
          <w:sz w:val="16"/>
        </w:rPr>
        <w:t>C.</w:t>
        <w:t xml:space="preserve">    </w:t>
      </w:r>
      <w:r>
        <w:rPr>
          <w:sz w:val="16"/>
        </w:rPr>
        <w:t>甲为乙加工一块玉石，后甲表示自己的技术难以完成加工工作，甲与乙商议由丙代替甲为乙继续加工该玉石，丙知道后表示同意</w:t>
        <w:br/>
        <w:br/>
      </w:r>
      <w:r>
        <w:rPr>
          <w:sz w:val="16"/>
        </w:rPr>
        <w:t>D.</w:t>
        <w:t xml:space="preserve">    </w:t>
      </w:r>
      <w:r>
        <w:rPr>
          <w:sz w:val="16"/>
        </w:rPr>
        <w:t>在多数人之债中，连带债权人或者连带债务人中的一人履行全部债务</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t xml:space="preserve">    </w:t>
      </w:r>
      <w:r>
        <w:rPr>
          <w:sz w:val="24"/>
        </w:rPr>
        <w:t>二、多项选择题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20.</w:t>
        <w:t xml:space="preserve">    </w:t>
      </w:r>
      <w:r>
        <w:rPr>
          <w:sz w:val="24"/>
        </w:rPr>
        <w:t>《民法典》确立的履行原则有（）。</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全面履行原则</w:t>
        <w:br/>
        <w:br/>
      </w:r>
      <w:r>
        <w:rPr>
          <w:sz w:val="16"/>
        </w:rPr>
        <w:t>B.</w:t>
        <w:t xml:space="preserve">    </w:t>
      </w:r>
      <w:r>
        <w:rPr>
          <w:sz w:val="16"/>
        </w:rPr>
        <w:t>协作履行原则</w:t>
        <w:br/>
        <w:br/>
      </w:r>
      <w:r>
        <w:rPr>
          <w:sz w:val="16"/>
        </w:rPr>
        <w:t>C.</w:t>
        <w:t xml:space="preserve">    </w:t>
      </w:r>
      <w:r>
        <w:rPr>
          <w:sz w:val="16"/>
        </w:rPr>
        <w:t>公平履行原则</w:t>
        <w:br/>
        <w:br/>
      </w:r>
      <w:r>
        <w:rPr>
          <w:sz w:val="16"/>
        </w:rPr>
        <w:t>D.</w:t>
        <w:t xml:space="preserve">    </w:t>
      </w:r>
      <w:r>
        <w:rPr>
          <w:sz w:val="16"/>
        </w:rPr>
        <w:t>绿色履行原则</w:t>
        <w:br/>
        <w:br/>
        <w:br/>
      </w:r>
      <w:r>
        <w:rPr>
          <w:sz w:val="16"/>
        </w:rPr>
        <w:t>正确答案</w:t>
      </w:r>
      <w:r>
        <w:rPr>
          <w:sz w:val="16"/>
        </w:rPr>
        <w:t>：A B D</w:t>
        <w:br/>
      </w:r>
      <w:r>
        <w:rPr>
          <w:sz w:val="16"/>
        </w:rPr>
        <w:t>答案解释</w:t>
      </w:r>
      <w:r>
        <w:rPr>
          <w:sz w:val="16"/>
        </w:rPr>
        <w:t>：暂无</w:t>
      </w:r>
    </w:p>
    <w:p>
      <w:pPr>
        <w:spacing w:line="240" w:lineRule="auto" w:before="400" w:after="0"/>
        <w:jc w:val="left"/>
      </w:pPr>
      <w:r/>
      <w:r>
        <w:rPr>
          <w:sz w:val="24"/>
        </w:rPr>
      </w:r>
      <w:r>
        <w:rPr>
          <w:sz w:val="24"/>
        </w:rPr>
        <w:t>21.</w:t>
        <w:t xml:space="preserve">    </w:t>
      </w:r>
      <w:r>
        <w:rPr>
          <w:sz w:val="24"/>
        </w:rPr>
        <w:t>合同内容约定不明确时，履行的规则为（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订立补充协议</w:t>
        <w:br/>
        <w:br/>
      </w:r>
      <w:r>
        <w:rPr>
          <w:sz w:val="16"/>
        </w:rPr>
        <w:t>B.</w:t>
        <w:t xml:space="preserve">    </w:t>
      </w:r>
      <w:r>
        <w:rPr>
          <w:sz w:val="16"/>
        </w:rPr>
        <w:t>适用合同有关条款</w:t>
        <w:br/>
        <w:br/>
      </w:r>
      <w:r>
        <w:rPr>
          <w:sz w:val="16"/>
        </w:rPr>
        <w:t>C.</w:t>
        <w:t xml:space="preserve">    </w:t>
      </w:r>
      <w:r>
        <w:rPr>
          <w:sz w:val="16"/>
        </w:rPr>
        <w:t>适用合同交易习惯</w:t>
        <w:br/>
        <w:br/>
      </w:r>
      <w:r>
        <w:rPr>
          <w:sz w:val="16"/>
        </w:rPr>
        <w:t>D.</w:t>
        <w:t xml:space="preserve">    </w:t>
      </w:r>
      <w:r>
        <w:rPr>
          <w:sz w:val="16"/>
        </w:rPr>
        <w:t>适用《民法典》合同篇的补救规则</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22.</w:t>
        <w:t xml:space="preserve">    </w:t>
      </w:r>
      <w:r>
        <w:rPr>
          <w:sz w:val="24"/>
        </w:rPr>
        <w:t>关于《民法典》确立的履行原则，下列说法正确的是</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全面履行原则是合同履行的一项根本要求，是判断是否违约的标准</w:t>
        <w:br/>
        <w:br/>
      </w:r>
      <w:r>
        <w:rPr>
          <w:sz w:val="16"/>
        </w:rPr>
        <w:t>B.</w:t>
        <w:t xml:space="preserve">    </w:t>
      </w:r>
      <w:r>
        <w:rPr>
          <w:sz w:val="16"/>
        </w:rPr>
        <w:t>合同的履行，如果只有债务人的给付行为，没有债权人的受领给付，那么合同的内容仍难实现</w:t>
        <w:br/>
        <w:br/>
      </w:r>
      <w:r>
        <w:rPr>
          <w:sz w:val="16"/>
        </w:rPr>
        <w:t>C.</w:t>
        <w:t xml:space="preserve">    </w:t>
      </w:r>
      <w:r>
        <w:rPr>
          <w:sz w:val="16"/>
        </w:rPr>
        <w:t>旧物回收属于附随义务之一种</w:t>
        <w:br/>
        <w:br/>
      </w:r>
      <w:r>
        <w:rPr>
          <w:sz w:val="16"/>
        </w:rPr>
        <w:t>D.</w:t>
        <w:t xml:space="preserve">    </w:t>
      </w:r>
      <w:r>
        <w:rPr>
          <w:sz w:val="16"/>
        </w:rPr>
        <w:t>《民法典》将实际履行作为一种救济措施而非一项基本原则</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23.</w:t>
        <w:t xml:space="preserve">    </w:t>
      </w:r>
      <w:r>
        <w:rPr>
          <w:sz w:val="24"/>
        </w:rPr>
        <w:t>关于同时履行抗辩权的适用条件，下列说法正确的是（）。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须双方基于同一双务合同互负对价债务</w:t>
        <w:br/>
        <w:br/>
      </w:r>
      <w:r>
        <w:rPr>
          <w:sz w:val="16"/>
        </w:rPr>
        <w:t>B.</w:t>
        <w:t xml:space="preserve">    </w:t>
      </w:r>
      <w:r>
        <w:rPr>
          <w:sz w:val="16"/>
        </w:rPr>
        <w:t>须双方所负的债务有先后履行顺序</w:t>
        <w:br/>
        <w:br/>
      </w:r>
      <w:r>
        <w:rPr>
          <w:sz w:val="16"/>
        </w:rPr>
        <w:t>C.</w:t>
        <w:t xml:space="preserve">    </w:t>
      </w:r>
      <w:r>
        <w:rPr>
          <w:sz w:val="16"/>
        </w:rPr>
        <w:t>对方当事人未履行债务或者未按照约定正确履行债务</w:t>
        <w:br/>
        <w:br/>
      </w:r>
      <w:r>
        <w:rPr>
          <w:sz w:val="16"/>
        </w:rPr>
        <w:t>D.</w:t>
        <w:t xml:space="preserve">    </w:t>
      </w:r>
      <w:r>
        <w:rPr>
          <w:sz w:val="16"/>
        </w:rPr>
        <w:t>须对方的对待给付是可能履行的</w:t>
        <w:br/>
        <w:br/>
        <w:br/>
      </w:r>
      <w:r>
        <w:rPr>
          <w:sz w:val="16"/>
        </w:rPr>
        <w:t>正确答案</w:t>
      </w:r>
      <w:r>
        <w:rPr>
          <w:sz w:val="16"/>
        </w:rPr>
        <w:t>：A C D</w:t>
        <w:br/>
      </w:r>
      <w:r>
        <w:rPr>
          <w:sz w:val="16"/>
        </w:rPr>
        <w:t>答案解释</w:t>
      </w:r>
      <w:r>
        <w:rPr>
          <w:sz w:val="16"/>
        </w:rPr>
        <w:t>：暂无</w:t>
      </w:r>
    </w:p>
    <w:p>
      <w:pPr>
        <w:spacing w:line="240" w:lineRule="auto" w:before="400" w:after="0"/>
        <w:jc w:val="left"/>
      </w:pPr>
      <w:r/>
      <w:r>
        <w:rPr>
          <w:sz w:val="24"/>
        </w:rPr>
      </w:r>
      <w:r>
        <w:rPr>
          <w:sz w:val="24"/>
        </w:rPr>
        <w:t>24.</w:t>
        <w:t xml:space="preserve">    </w:t>
      </w:r>
      <w:r>
        <w:rPr>
          <w:sz w:val="24"/>
        </w:rPr>
        <w:t>下列关于情势变更的适用要件说法正确的是（）。</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合同基础条件发生了重大变化</w:t>
        <w:br/>
        <w:br/>
      </w:r>
      <w:r>
        <w:rPr>
          <w:sz w:val="16"/>
        </w:rPr>
        <w:t>B.</w:t>
        <w:t xml:space="preserve">    </w:t>
      </w:r>
      <w:r>
        <w:rPr>
          <w:sz w:val="16"/>
        </w:rPr>
        <w:t>该重大变化在订立合同时无法预见、不属于商业风险且不可归责于当事人</w:t>
        <w:br/>
        <w:br/>
      </w:r>
      <w:r>
        <w:rPr>
          <w:sz w:val="16"/>
        </w:rPr>
        <w:t>C.</w:t>
        <w:t xml:space="preserve">    </w:t>
      </w:r>
      <w:r>
        <w:rPr>
          <w:sz w:val="16"/>
        </w:rPr>
        <w:t>该重大变化发生于合同生效后、履行完毕前</w:t>
        <w:br/>
        <w:br/>
      </w:r>
      <w:r>
        <w:rPr>
          <w:sz w:val="16"/>
        </w:rPr>
        <w:t>D.</w:t>
        <w:t xml:space="preserve">    </w:t>
      </w:r>
      <w:r>
        <w:rPr>
          <w:sz w:val="16"/>
        </w:rPr>
        <w:t>该重大变化导致继续履行合同对一方当事人明显不公平</w:t>
        <w:br/>
        <w:br/>
        <w:br/>
      </w:r>
      <w:r>
        <w:rPr>
          <w:sz w:val="16"/>
        </w:rPr>
        <w:t>正确答案</w:t>
      </w:r>
      <w:r>
        <w:rPr>
          <w:sz w:val="16"/>
        </w:rPr>
        <w:t>：A B D</w:t>
        <w:br/>
      </w:r>
      <w:r>
        <w:rPr>
          <w:sz w:val="16"/>
        </w:rPr>
        <w:t>答案解释</w:t>
      </w:r>
      <w:r>
        <w:rPr>
          <w:sz w:val="16"/>
        </w:rPr>
        <w:t>：暂无</w:t>
      </w:r>
    </w:p>
    <w:p>
      <w:pPr>
        <w:spacing w:line="240" w:lineRule="auto" w:before="400" w:after="0"/>
        <w:jc w:val="left"/>
      </w:pPr>
      <w:r/>
      <w:r>
        <w:rPr>
          <w:sz w:val="24"/>
        </w:rPr>
      </w:r>
      <w:r>
        <w:rPr>
          <w:sz w:val="24"/>
        </w:rPr>
        <w:t>25.</w:t>
        <w:t xml:space="preserve">    </w:t>
      </w:r>
      <w:r>
        <w:rPr>
          <w:sz w:val="24"/>
        </w:rPr>
        <w:t>甲、乙两公司于4月5日签订《采购合同》，约定甲向乙公司购买一批产品（该产品依规定须执行政府定价），由乙负责运输，4月20日之前甲必须收到货物，货到付款。下列说法正确的是（）。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若甲4月18日就收到货物，应按合同成立时的价格计价</w:t>
        <w:br/>
        <w:br/>
      </w:r>
      <w:r>
        <w:rPr>
          <w:sz w:val="16"/>
        </w:rPr>
        <w:t>B.</w:t>
        <w:t xml:space="preserve">    </w:t>
      </w:r>
      <w:r>
        <w:rPr>
          <w:sz w:val="16"/>
        </w:rPr>
        <w:t>若甲4月22日才收到货物，而价格上涨，仍应按照原价格执行</w:t>
        <w:br/>
        <w:br/>
      </w:r>
      <w:r>
        <w:rPr>
          <w:sz w:val="16"/>
        </w:rPr>
        <w:t>C.</w:t>
        <w:t xml:space="preserve">    </w:t>
      </w:r>
      <w:r>
        <w:rPr>
          <w:sz w:val="16"/>
        </w:rPr>
        <w:t>若甲4月22日才收到货物，而价格下跌，仍应按照原价格执行</w:t>
        <w:br/>
        <w:br/>
      </w:r>
      <w:r>
        <w:rPr>
          <w:sz w:val="16"/>
        </w:rPr>
        <w:t>D.</w:t>
        <w:t xml:space="preserve">    </w:t>
      </w:r>
      <w:r>
        <w:rPr>
          <w:sz w:val="16"/>
        </w:rPr>
        <w:t>若乙4月18日就将货物运至甲处，甲4月21日才提货，而价格下降，应按照原价格执行</w:t>
        <w:br/>
        <w:br/>
        <w:br/>
      </w:r>
      <w:r>
        <w:rPr>
          <w:sz w:val="16"/>
        </w:rPr>
        <w:t>正确答案</w:t>
      </w:r>
      <w:r>
        <w:rPr>
          <w:sz w:val="16"/>
        </w:rPr>
        <w:t>：B D</w:t>
        <w:br/>
      </w:r>
      <w:r>
        <w:rPr>
          <w:sz w:val="16"/>
        </w:rPr>
        <w:t>答案解释</w:t>
      </w:r>
      <w:r>
        <w:rPr>
          <w:sz w:val="16"/>
        </w:rPr>
        <w:t>：暂无</w:t>
      </w:r>
    </w:p>
    <w:p>
      <w:pPr>
        <w:spacing w:line="240" w:lineRule="auto" w:before="400" w:after="0"/>
        <w:jc w:val="left"/>
      </w:pPr>
      <w:r/>
      <w:r>
        <w:rPr>
          <w:sz w:val="24"/>
        </w:rPr>
      </w:r>
      <w:r>
        <w:rPr>
          <w:sz w:val="24"/>
        </w:rPr>
        <w:t>26.</w:t>
        <w:t xml:space="preserve">    </w:t>
      </w:r>
      <w:r>
        <w:rPr>
          <w:sz w:val="24"/>
        </w:rPr>
        <w:t>甲在某电商平台网购，下列说法正确的是（）。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若甲购买一本电子版的《合同法》，约定以电子邮箱的方式发货，则该文件进入甲的指定的电子邮箱的时间为交付时间</w:t>
        <w:br/>
        <w:br/>
      </w:r>
      <w:r>
        <w:rPr>
          <w:sz w:val="16"/>
        </w:rPr>
        <w:t>B.</w:t>
        <w:t xml:space="preserve">    </w:t>
      </w:r>
      <w:r>
        <w:rPr>
          <w:sz w:val="16"/>
        </w:rPr>
        <w:t>若甲购买一本《合同法》实体书籍，约定以“逆风”快递发货，则快递员将该书籍交给甲签收的时间为交付时间</w:t>
        <w:br/>
        <w:br/>
      </w:r>
      <w:r>
        <w:rPr>
          <w:sz w:val="16"/>
        </w:rPr>
        <w:t>C.</w:t>
        <w:t xml:space="preserve">    </w:t>
      </w:r>
      <w:r>
        <w:rPr>
          <w:sz w:val="16"/>
        </w:rPr>
        <w:t>若甲购买一套《合同法在线教育课程》，则以生成的电子凭证或者实物凭证中载明的时间为提供服务时间</w:t>
        <w:br/>
        <w:br/>
      </w:r>
      <w:r>
        <w:rPr>
          <w:sz w:val="16"/>
        </w:rPr>
        <w:t>D.</w:t>
        <w:t xml:space="preserve">    </w:t>
      </w:r>
      <w:r>
        <w:rPr>
          <w:sz w:val="16"/>
        </w:rPr>
        <w:t>若甲在该平台某店铺购买一套《合同法在线直播教育课程》，凭证载明的时间与该店铺实际为甲提供服务时间不一致的，以凭证中载明的时间为提供服务时间</w:t>
        <w:br/>
        <w:br/>
        <w:br/>
      </w:r>
      <w:r>
        <w:rPr>
          <w:sz w:val="16"/>
        </w:rPr>
        <w:t>正确答案</w:t>
      </w:r>
      <w:r>
        <w:rPr>
          <w:sz w:val="16"/>
        </w:rPr>
        <w:t>：B C</w:t>
        <w:br/>
      </w:r>
      <w:r>
        <w:rPr>
          <w:sz w:val="16"/>
        </w:rPr>
        <w:t>答案解释</w:t>
      </w:r>
      <w:r>
        <w:rPr>
          <w:sz w:val="16"/>
        </w:rPr>
        <w:t>：暂无</w:t>
      </w:r>
    </w:p>
    <w:p>
      <w:pPr>
        <w:spacing w:line="240" w:lineRule="auto" w:before="400" w:after="0"/>
        <w:jc w:val="left"/>
      </w:pPr>
      <w:r/>
      <w:r>
        <w:rPr>
          <w:sz w:val="24"/>
        </w:rPr>
      </w:r>
      <w:r>
        <w:rPr>
          <w:sz w:val="24"/>
        </w:rPr>
        <w:t>27.</w:t>
        <w:t xml:space="preserve">    </w:t>
      </w:r>
      <w:r>
        <w:rPr>
          <w:sz w:val="24"/>
        </w:rPr>
        <w:t>关于合同履行的具体规则，下列说法不正确的是（）。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情势变更发生后，双方当事人可以径直向法院起诉要求解除合同</w:t>
        <w:br/>
        <w:br/>
      </w:r>
      <w:r>
        <w:rPr>
          <w:sz w:val="16"/>
        </w:rPr>
        <w:t>B.</w:t>
        <w:t xml:space="preserve">    </w:t>
      </w:r>
      <w:r>
        <w:rPr>
          <w:sz w:val="16"/>
        </w:rPr>
        <w:t>因情势变合同变更或解除的，当事人可以请求违约方承担违约责任</w:t>
        <w:br/>
        <w:br/>
      </w:r>
      <w:r>
        <w:rPr>
          <w:sz w:val="16"/>
        </w:rPr>
        <w:t>C.</w:t>
        <w:t xml:space="preserve">    </w:t>
      </w:r>
      <w:r>
        <w:rPr>
          <w:sz w:val="16"/>
        </w:rPr>
        <w:t>在履行期限届满以前，债务人享有期限利益时，债权人可以要求债务人抛弃期限利益而提前履行</w:t>
        <w:br/>
        <w:br/>
      </w:r>
      <w:r>
        <w:rPr>
          <w:sz w:val="16"/>
        </w:rPr>
        <w:t>D.</w:t>
        <w:t xml:space="preserve">    </w:t>
      </w:r>
      <w:r>
        <w:rPr>
          <w:sz w:val="16"/>
        </w:rPr>
        <w:t>债权人可以拒绝债务人的部分履行，但不能要求债务人承担相应的违约责任</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28.</w:t>
        <w:t xml:space="preserve">    </w:t>
      </w:r>
      <w:r>
        <w:rPr>
          <w:sz w:val="24"/>
        </w:rPr>
        <w:t>下列关于全面履行原则的具体内容正确的有（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按照合同约定的主体履行</w:t>
        <w:br/>
        <w:br/>
      </w:r>
      <w:r>
        <w:rPr>
          <w:sz w:val="16"/>
        </w:rPr>
        <w:t>B.</w:t>
        <w:t xml:space="preserve">    </w:t>
      </w:r>
      <w:r>
        <w:rPr>
          <w:sz w:val="16"/>
        </w:rPr>
        <w:t>按照合同约定的标的履行</w:t>
        <w:br/>
        <w:br/>
      </w:r>
      <w:r>
        <w:rPr>
          <w:sz w:val="16"/>
        </w:rPr>
        <w:t>C.</w:t>
        <w:t xml:space="preserve">    </w:t>
      </w:r>
      <w:r>
        <w:rPr>
          <w:sz w:val="16"/>
        </w:rPr>
        <w:t>按照合同约定质量履行</w:t>
        <w:br/>
        <w:br/>
      </w:r>
      <w:r>
        <w:rPr>
          <w:sz w:val="16"/>
        </w:rPr>
        <w:t>D.</w:t>
        <w:t xml:space="preserve">    </w:t>
      </w:r>
      <w:r>
        <w:rPr>
          <w:sz w:val="16"/>
        </w:rPr>
        <w:t>按照合同约定的价款或报酬履行</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29.</w:t>
        <w:t xml:space="preserve">    </w:t>
      </w:r>
      <w:r>
        <w:rPr>
          <w:sz w:val="24"/>
        </w:rPr>
        <w:t>关于双务合同履行中的抗辩权，下列说法错误的是（）。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双务合同履行中的抗辩权属于消灭的抗辩权，具有消灭他方请求权的效力</w:t>
        <w:br/>
        <w:br/>
      </w:r>
      <w:r>
        <w:rPr>
          <w:sz w:val="16"/>
        </w:rPr>
        <w:t>B.</w:t>
        <w:t xml:space="preserve">    </w:t>
      </w:r>
      <w:r>
        <w:rPr>
          <w:sz w:val="16"/>
        </w:rPr>
        <w:t>不安抗辩权以应后履行债务的一方当事人对丧失或可能丧失履行债务能力主观上有过错为前提</w:t>
        <w:br/>
        <w:br/>
      </w:r>
      <w:r>
        <w:rPr>
          <w:sz w:val="16"/>
        </w:rPr>
        <w:t>C.</w:t>
        <w:t xml:space="preserve">    </w:t>
      </w:r>
      <w:r>
        <w:rPr>
          <w:sz w:val="16"/>
        </w:rPr>
        <w:t>行使同时履行抗辩权的债务人拒绝履行后，对方可以债务人迟延履行主要债务为由解除合同</w:t>
        <w:br/>
        <w:br/>
      </w:r>
      <w:r>
        <w:rPr>
          <w:sz w:val="16"/>
        </w:rPr>
        <w:t>D.</w:t>
        <w:t xml:space="preserve">    </w:t>
      </w:r>
      <w:r>
        <w:rPr>
          <w:sz w:val="16"/>
        </w:rPr>
        <w:t>法院可以不待当事人主张而主动适用同时履行抗辩规则</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30.</w:t>
        <w:t xml:space="preserve">    </w:t>
      </w:r>
      <w:r>
        <w:rPr>
          <w:sz w:val="24"/>
        </w:rPr>
        <w:t>关于选择之债，下列说法正确的是（）。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甲向乙出售5吨绿豆与1吨黄豆，属于简单之债</w:t>
        <w:br/>
        <w:br/>
      </w:r>
      <w:r>
        <w:rPr>
          <w:sz w:val="16"/>
        </w:rPr>
        <w:t>B.</w:t>
        <w:t xml:space="preserve">    </w:t>
      </w:r>
      <w:r>
        <w:rPr>
          <w:sz w:val="16"/>
        </w:rPr>
        <w:t>选择之债可转化为简单之债</w:t>
        <w:br/>
        <w:br/>
      </w:r>
      <w:r>
        <w:rPr>
          <w:sz w:val="16"/>
        </w:rPr>
        <w:t>C.</w:t>
        <w:t xml:space="preserve">    </w:t>
      </w:r>
      <w:r>
        <w:rPr>
          <w:sz w:val="16"/>
        </w:rPr>
        <w:t>对选择之债中的选择权，当事人没有约定、法律未规定且无交易习惯可资确定的，归债权人享有</w:t>
        <w:br/>
        <w:br/>
      </w:r>
      <w:r>
        <w:rPr>
          <w:sz w:val="16"/>
        </w:rPr>
        <w:t>D.</w:t>
        <w:t xml:space="preserve">    </w:t>
      </w:r>
      <w:r>
        <w:rPr>
          <w:sz w:val="16"/>
        </w:rPr>
        <w:t>行使选择权的通知到达对方后，若该标的履行不能的，债务人可以再次行使选择权变更标的</w:t>
        <w:br/>
        <w:br/>
        <w:br/>
      </w:r>
      <w:r>
        <w:rPr>
          <w:sz w:val="16"/>
        </w:rPr>
        <w:t>正确答案</w:t>
      </w:r>
      <w:r>
        <w:rPr>
          <w:sz w:val="16"/>
        </w:rPr>
        <w:t>：A B</w:t>
        <w:br/>
      </w:r>
      <w:r>
        <w:rPr>
          <w:sz w:val="16"/>
        </w:rPr>
        <w:t>答案解释</w:t>
      </w:r>
      <w:r>
        <w:rPr>
          <w:sz w:val="16"/>
        </w:rPr>
        <w:t>：暂无</w:t>
      </w:r>
    </w:p>
    <w:p>
      <w:pPr>
        <w:spacing w:line="240" w:lineRule="auto" w:before="400" w:after="0"/>
        <w:jc w:val="left"/>
      </w:pPr>
      <w:r/>
      <w:r>
        <w:rPr>
          <w:sz w:val="24"/>
        </w:rPr>
      </w:r>
      <w:r>
        <w:rPr>
          <w:sz w:val="24"/>
        </w:rPr>
        <w:t>31.</w:t>
        <w:t xml:space="preserve">    </w:t>
      </w:r>
      <w:r>
        <w:rPr>
          <w:sz w:val="24"/>
        </w:rPr>
        <w:t>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甲向乙借款10万元，乙曾答应向甲赠与一辆跑车，甲无力还款。甲可以行使法定抵销权，以其对乙的债权与乙对甲的债权抵销</w:t>
        <w:br/>
      </w:r>
      <w:r>
        <w:rPr>
          <w:sz w:val="16"/>
        </w:rPr>
        <w:t xml:space="preserve"> </w:t>
        <w:br/>
        <w:br/>
      </w:r>
      <w:r>
        <w:rPr>
          <w:sz w:val="16"/>
        </w:rPr>
        <w:t>B.</w:t>
        <w:t xml:space="preserve">    </w:t>
      </w:r>
      <w:r>
        <w:rPr>
          <w:sz w:val="16"/>
        </w:rPr>
        <w:t>甲答应6月18日为乙提供有偿授课服务，后甲时间安排不过来，不能按时上课，乙原则上不得请求甲实际履行</w:t>
        <w:br/>
        <w:br/>
      </w:r>
      <w:r>
        <w:rPr>
          <w:sz w:val="16"/>
        </w:rPr>
        <w:t>C.</w:t>
        <w:t xml:space="preserve">    </w:t>
      </w:r>
      <w:r>
        <w:rPr>
          <w:sz w:val="16"/>
        </w:rPr>
        <w:t>甲与乙约定，甲用5万元现金币购买乙的一幅名画。后甲家中失火，甲准备好的现金被烧毁，甲陷于履行不能，免除实际履行义务</w:t>
        <w:br/>
        <w:br/>
      </w:r>
      <w:r>
        <w:rPr>
          <w:sz w:val="16"/>
        </w:rPr>
        <w:t>D.</w:t>
        <w:t xml:space="preserve">    </w:t>
      </w:r>
      <w:r>
        <w:rPr>
          <w:sz w:val="16"/>
        </w:rPr>
        <w:t>连带债务中，债权人与部分连带债务人之间的行为具有相对的涉他效力</w:t>
        <w:br/>
        <w:br/>
        <w:br/>
      </w:r>
      <w:r>
        <w:rPr>
          <w:sz w:val="16"/>
        </w:rPr>
        <w:t>正确答案</w:t>
      </w:r>
      <w:r>
        <w:rPr>
          <w:sz w:val="16"/>
        </w:rPr>
        <w:t>：B D</w:t>
        <w:br/>
      </w:r>
      <w:r>
        <w:rPr>
          <w:sz w:val="16"/>
        </w:rPr>
        <w:t>答案解释</w:t>
      </w:r>
      <w:r>
        <w:rPr>
          <w:sz w:val="16"/>
        </w:rPr>
        <w:t>：暂无</w:t>
      </w:r>
    </w:p>
    <w:p>
      <w:pPr>
        <w:spacing w:line="240" w:lineRule="auto" w:before="400" w:after="0"/>
        <w:jc w:val="left"/>
      </w:pPr>
      <w:r/>
      <w:r>
        <w:rPr>
          <w:sz w:val="24"/>
        </w:rPr>
      </w:r>
      <w:r>
        <w:rPr>
          <w:sz w:val="24"/>
        </w:rPr>
        <w:t>32.</w:t>
        <w:t xml:space="preserve">    </w:t>
      </w:r>
      <w:r>
        <w:rPr>
          <w:sz w:val="24"/>
        </w:rPr>
        <w:t>双务合同中的履行抗辩权制度包括（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同时履行抗辩权</w:t>
        <w:br/>
        <w:br/>
      </w:r>
      <w:r>
        <w:rPr>
          <w:sz w:val="16"/>
        </w:rPr>
        <w:t>B.</w:t>
        <w:t xml:space="preserve">    </w:t>
      </w:r>
      <w:r>
        <w:rPr>
          <w:sz w:val="16"/>
        </w:rPr>
        <w:t>先履行抗辩权</w:t>
        <w:br/>
        <w:br/>
      </w:r>
      <w:r>
        <w:rPr>
          <w:sz w:val="16"/>
        </w:rPr>
        <w:t>C.</w:t>
        <w:t xml:space="preserve">    </w:t>
      </w:r>
      <w:r>
        <w:rPr>
          <w:sz w:val="16"/>
        </w:rPr>
        <w:t>不安抗辩权</w:t>
        <w:br/>
        <w:br/>
      </w:r>
      <w:r>
        <w:rPr>
          <w:sz w:val="16"/>
        </w:rPr>
        <w:t>D.</w:t>
        <w:t xml:space="preserve">    </w:t>
      </w:r>
      <w:r>
        <w:rPr>
          <w:sz w:val="16"/>
        </w:rPr>
        <w:t>情势变更</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33.</w:t>
        <w:t xml:space="preserve">    </w:t>
      </w:r>
      <w:r>
        <w:rPr>
          <w:sz w:val="24"/>
        </w:rPr>
        <w:t>甲到某宠物店欲购买一只英短蓝猫，该宠物店专营英短蓝猫相关业务（满屋子都是该品种的猫），甲看了一圈实在挑不出，对店员说：“我相信你的经验！你为我挑选一只品相较好的价格2000元的英短蓝猫预留，明日我来提猫。”甲急匆匆离开后，店员为其挑选出一只猫单独装进笼子里并拍照发送给甲，甲甚是喜爱，当即通过网银转账付款。次日甲来到店中，刚与店员寒暄片刻，店员尚未来得及将该猫交给甲，猫突发恶疾病死，甲心痛不已。关于本案，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甲与宠物店之间的合同为种类之债，宠物店再挑选一只同种类的猫交付给甲即可</w:t>
        <w:br/>
        <w:br/>
      </w:r>
      <w:r>
        <w:rPr>
          <w:sz w:val="16"/>
        </w:rPr>
        <w:t>B.</w:t>
        <w:t xml:space="preserve">    </w:t>
      </w:r>
      <w:r>
        <w:rPr>
          <w:sz w:val="16"/>
        </w:rPr>
        <w:t>甲与宠物店之间的合同已经履行完毕，甲应自行承担损失</w:t>
        <w:br/>
        <w:br/>
      </w:r>
      <w:r>
        <w:rPr>
          <w:sz w:val="16"/>
        </w:rPr>
        <w:t>C.</w:t>
        <w:t xml:space="preserve">    </w:t>
      </w:r>
      <w:r>
        <w:rPr>
          <w:sz w:val="16"/>
        </w:rPr>
        <w:t>甲与宠物店之间的合同为特定之债，甲不得请求继续履行</w:t>
        <w:br/>
        <w:br/>
      </w:r>
      <w:r>
        <w:rPr>
          <w:sz w:val="16"/>
        </w:rPr>
        <w:t>D.</w:t>
        <w:t xml:space="preserve">    </w:t>
      </w:r>
      <w:r>
        <w:rPr>
          <w:sz w:val="16"/>
        </w:rPr>
        <w:t>若猫的死亡与该宠物店无关，且双方未对风险负担作出约定，甲应自行承担损失</w:t>
        <w:br/>
        <w:br/>
        <w:br/>
      </w:r>
      <w:r>
        <w:rPr>
          <w:sz w:val="16"/>
        </w:rPr>
        <w:t>正确答案</w:t>
      </w:r>
      <w:r>
        <w:rPr>
          <w:sz w:val="16"/>
        </w:rPr>
        <w:t>：A B D</w:t>
        <w:br/>
      </w:r>
      <w:r>
        <w:rPr>
          <w:sz w:val="16"/>
        </w:rPr>
        <w:t>答案解释</w:t>
      </w:r>
      <w:r>
        <w:rPr>
          <w:sz w:val="16"/>
        </w:rPr>
        <w:t>：暂无</w:t>
      </w:r>
    </w:p>
    <w:p>
      <w:pPr>
        <w:spacing w:line="240" w:lineRule="auto" w:before="400" w:after="0"/>
        <w:jc w:val="left"/>
      </w:pPr>
      <w:r/>
      <w:r>
        <w:rPr>
          <w:sz w:val="24"/>
        </w:rPr>
      </w:r>
      <w:r>
        <w:rPr>
          <w:sz w:val="24"/>
        </w:rPr>
        <w:t>34.</w:t>
        <w:t xml:space="preserve">    </w:t>
      </w:r>
      <w:r>
        <w:rPr>
          <w:sz w:val="24"/>
        </w:rPr>
        <w:t>甲餐厅与歌手乙约定，5月的1号、2号、3号，乙来为餐厅驻唱庆祝劳动节，以增加餐厅客流量，甲向支付乙一定的报酬。结果4月29号乙就来到餐厅驻唱，甲餐厅只能紧急准备设备与布置场地。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基于诚实信用原则，甲应当接受乙的提前履行</w:t>
        <w:br/>
        <w:br/>
      </w:r>
      <w:r>
        <w:rPr>
          <w:sz w:val="16"/>
        </w:rPr>
        <w:t>B.</w:t>
        <w:t xml:space="preserve">    </w:t>
      </w:r>
      <w:r>
        <w:rPr>
          <w:sz w:val="16"/>
        </w:rPr>
        <w:t>甲可以拒绝乙提前履行并请求其违约责任</w:t>
        <w:br/>
        <w:br/>
      </w:r>
      <w:r>
        <w:rPr>
          <w:sz w:val="16"/>
        </w:rPr>
        <w:t>C.</w:t>
        <w:t xml:space="preserve">    </w:t>
      </w:r>
      <w:r>
        <w:rPr>
          <w:sz w:val="16"/>
        </w:rPr>
        <w:t>甲可以接受同时请求乙承担违约责任</w:t>
        <w:br/>
        <w:br/>
      </w:r>
      <w:r>
        <w:rPr>
          <w:sz w:val="16"/>
        </w:rPr>
        <w:t>D.</w:t>
        <w:t xml:space="preserve">    </w:t>
      </w:r>
      <w:r>
        <w:rPr>
          <w:sz w:val="16"/>
        </w:rPr>
        <w:t>甲可以接受，同时请求乙承担提前提供履行而使甲多支出的费用</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35.</w:t>
        <w:t xml:space="preserve">    </w:t>
      </w:r>
      <w:r>
        <w:rPr>
          <w:sz w:val="24"/>
        </w:rPr>
        <w:t>乙（艺术爱好者）与甲约定，由甲的儿子丙（国画天才）为乙内创作一幅主色调为黑白色调的水墨山水画，用于乙一个月后乔迁时挂在客厅墙上。作为回报，乙则将自己窖藏多年的美酒送给甲。丙在创作过程中，觉得乙的要求十分俗气，遂将主色调改为青绿色。一个月后，丙交付成果，乙看到该画后大怒，决定追究责任。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丙自作主张，承担违约责任</w:t>
        <w:br/>
        <w:br/>
      </w:r>
      <w:r>
        <w:rPr>
          <w:sz w:val="16"/>
        </w:rPr>
        <w:t>B.</w:t>
        <w:t xml:space="preserve">    </w:t>
      </w:r>
      <w:r>
        <w:rPr>
          <w:sz w:val="16"/>
        </w:rPr>
        <w:t>丙加入债的关系，二人承担连带责任</w:t>
        <w:br/>
        <w:br/>
      </w:r>
      <w:r>
        <w:rPr>
          <w:sz w:val="16"/>
        </w:rPr>
        <w:t>C.</w:t>
        <w:t xml:space="preserve">    </w:t>
      </w:r>
      <w:r>
        <w:rPr>
          <w:sz w:val="16"/>
        </w:rPr>
        <w:t>根据合同的相对性，由甲承担违约责任</w:t>
        <w:br/>
        <w:br/>
      </w:r>
      <w:r>
        <w:rPr>
          <w:sz w:val="16"/>
        </w:rPr>
        <w:t>D.</w:t>
        <w:t xml:space="preserve">    </w:t>
      </w:r>
      <w:r>
        <w:rPr>
          <w:sz w:val="16"/>
        </w:rPr>
        <w:t>构成免责的债务承担，甲退出债的关系</w:t>
        <w:br/>
        <w:br/>
        <w:br/>
      </w:r>
      <w:r>
        <w:rPr>
          <w:sz w:val="16"/>
        </w:rPr>
        <w:t>正确答案</w:t>
      </w:r>
      <w:r>
        <w:rPr>
          <w:sz w:val="16"/>
        </w:rPr>
        <w:t>：A B D</w:t>
        <w:br/>
      </w:r>
      <w:r>
        <w:rPr>
          <w:sz w:val="16"/>
        </w:rPr>
        <w:t>答案解释</w:t>
      </w:r>
      <w:r>
        <w:rPr>
          <w:sz w:val="16"/>
        </w:rPr>
        <w:t>：暂无</w:t>
      </w:r>
    </w:p>
    <w:p>
      <w:pPr>
        <w:spacing w:line="240" w:lineRule="auto" w:before="400" w:after="0"/>
        <w:jc w:val="left"/>
      </w:pPr>
      <w:r/>
      <w:r>
        <w:rPr>
          <w:sz w:val="24"/>
        </w:rPr>
      </w:r>
      <w:r>
        <w:rPr>
          <w:sz w:val="24"/>
        </w:rPr>
        <w:t>36.</w:t>
        <w:t xml:space="preserve">    </w:t>
      </w:r>
      <w:r>
        <w:rPr>
          <w:sz w:val="24"/>
        </w:rPr>
        <w:t>甲、乙两家纺织厂与丙贸易公司订立买卖合同，约定丙公司向甲、乙提供长绒棉50吨，合同执行政府定价，1月4日前丙须将长绒棉运到甲、乙所在地车站，到货后甲和乙按照3：7的比例分配长绒棉，丙可以分别或同时请求甲和乙支付价款。后因丙公司自身原因，2月5日，长绒棉才运到甲、乙所在地车站，恰逢此时长绒棉价格上涨。下列说法正确的是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丙公司主张，应按照最新的长绒棉价格结算</w:t>
        <w:br/>
        <w:br/>
      </w:r>
      <w:r>
        <w:rPr>
          <w:sz w:val="16"/>
        </w:rPr>
        <w:t>B.</w:t>
        <w:t xml:space="preserve">    </w:t>
      </w:r>
      <w:r>
        <w:rPr>
          <w:sz w:val="16"/>
        </w:rPr>
        <w:t>甲公司和乙公司认为，乙履行迟延，应按原价格执行</w:t>
        <w:br/>
        <w:br/>
      </w:r>
      <w:r>
        <w:rPr>
          <w:sz w:val="16"/>
        </w:rPr>
        <w:t>C.</w:t>
        <w:t xml:space="preserve">    </w:t>
      </w:r>
      <w:r>
        <w:rPr>
          <w:sz w:val="16"/>
        </w:rPr>
        <w:t>该合同之债属于按份之债、连带之债</w:t>
        <w:br/>
        <w:br/>
      </w:r>
      <w:r>
        <w:rPr>
          <w:sz w:val="16"/>
        </w:rPr>
        <w:t>D.</w:t>
        <w:t xml:space="preserve">    </w:t>
      </w:r>
      <w:r>
        <w:rPr>
          <w:sz w:val="16"/>
        </w:rPr>
        <w:t>该合同之债属于种类之债、简单之债</w:t>
        <w:br/>
        <w:br/>
        <w:br/>
      </w:r>
      <w:r>
        <w:rPr>
          <w:sz w:val="16"/>
        </w:rPr>
        <w:t>正确答案</w:t>
      </w:r>
      <w:r>
        <w:rPr>
          <w:sz w:val="16"/>
        </w:rPr>
        <w:t>：B C D</w:t>
        <w:br/>
      </w:r>
      <w:r>
        <w:rPr>
          <w:sz w:val="16"/>
        </w:rPr>
        <w:t>答案解释</w:t>
      </w:r>
      <w:r>
        <w:rPr>
          <w:sz w:val="16"/>
        </w:rPr>
        <w:t>：暂无</w:t>
      </w:r>
    </w:p>
    <w:p>
      <w:pPr>
        <w:spacing w:line="240" w:lineRule="auto" w:before="400" w:after="0"/>
        <w:jc w:val="left"/>
      </w:pPr>
      <w:r/>
      <w:r>
        <w:rPr>
          <w:sz w:val="24"/>
        </w:rPr>
      </w:r>
      <w:r>
        <w:rPr>
          <w:sz w:val="24"/>
        </w:rPr>
        <w:t>37.</w:t>
        <w:t xml:space="preserve">    </w:t>
      </w:r>
      <w:r>
        <w:rPr>
          <w:sz w:val="24"/>
        </w:rPr>
        <w:t>在执行政府定价或者政府指导价的合同中，下列有关价格说法正确的是</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在合同约定的交付期内按交付时价格计算</w:t>
        <w:br/>
        <w:br/>
      </w:r>
      <w:r>
        <w:rPr>
          <w:sz w:val="16"/>
        </w:rPr>
        <w:t>B.</w:t>
        <w:t xml:space="preserve">    </w:t>
      </w:r>
      <w:r>
        <w:rPr>
          <w:sz w:val="16"/>
        </w:rPr>
        <w:t>逾期提取标的物或者逾期付款的，遇价格上涨时，按照新价格执行</w:t>
        <w:br/>
      </w:r>
      <w:r>
        <w:rPr>
          <w:sz w:val="16"/>
        </w:rPr>
        <w:t xml:space="preserve"> </w:t>
        <w:br/>
        <w:br/>
      </w:r>
      <w:r>
        <w:rPr>
          <w:sz w:val="16"/>
        </w:rPr>
        <w:t>C.</w:t>
        <w:t xml:space="preserve">    </w:t>
      </w:r>
      <w:r>
        <w:rPr>
          <w:sz w:val="16"/>
        </w:rPr>
        <w:t>逾期交付物的价格上涨时，按原价格执行</w:t>
        <w:br/>
        <w:br/>
      </w:r>
      <w:r>
        <w:rPr>
          <w:sz w:val="16"/>
        </w:rPr>
        <w:t>D.</w:t>
        <w:t xml:space="preserve">    </w:t>
      </w:r>
      <w:r>
        <w:rPr>
          <w:sz w:val="16"/>
        </w:rPr>
        <w:t>逾期交付物的价格下跌时，按新价格执行</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38.</w:t>
        <w:t xml:space="preserve">    </w:t>
      </w:r>
      <w:r>
        <w:rPr>
          <w:sz w:val="24"/>
        </w:rPr>
        <w:t>下列关于情势变更规则的表述，正确的是</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情势变更规则是合同履行的规则之一</w:t>
        <w:br/>
        <w:br/>
      </w:r>
      <w:r>
        <w:rPr>
          <w:sz w:val="16"/>
        </w:rPr>
        <w:t>B.</w:t>
        <w:t xml:space="preserve">    </w:t>
      </w:r>
      <w:r>
        <w:rPr>
          <w:sz w:val="16"/>
        </w:rPr>
        <w:t>情势变更属于合同变更或解除的法定条件之一</w:t>
        <w:br/>
        <w:br/>
      </w:r>
      <w:r>
        <w:rPr>
          <w:sz w:val="16"/>
        </w:rPr>
        <w:t>C.</w:t>
        <w:t xml:space="preserve">    </w:t>
      </w:r>
      <w:r>
        <w:rPr>
          <w:sz w:val="16"/>
        </w:rPr>
        <w:t>情势变更系不可克服、不可避免的客观情况</w:t>
        <w:br/>
        <w:br/>
      </w:r>
      <w:r>
        <w:rPr>
          <w:sz w:val="16"/>
        </w:rPr>
        <w:t>D.</w:t>
        <w:t xml:space="preserve">    </w:t>
      </w:r>
      <w:r>
        <w:rPr>
          <w:sz w:val="16"/>
        </w:rPr>
        <w:t>情势变更系固有的商业风险</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t xml:space="preserve">    </w:t>
      </w:r>
      <w:r>
        <w:rPr>
          <w:sz w:val="24"/>
        </w:rPr>
        <w:t>三、案例分析题（多选）</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40.</w:t>
        <w:t xml:space="preserve">    </w:t>
      </w:r>
      <w:r>
        <w:rPr>
          <w:sz w:val="24"/>
        </w:rPr>
        <w:t xml:space="preserve"> 甲、乙、丙三人成立合伙企业，向丁借款50万元，合伙企业的财产总共价值只有20万元，不足以偿还丁的全部债务。设甲、乙、丙三人没有其他个人债务，该合伙企业除欠丁50万元外亦无其他债务，三人约定平均分担债务。下列说法不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丁与甲素有嫌隙，主张：甲向其还款299999元，乙与丙各自向其还款0.5元。该做法显失公平，不合法</w:t>
        <w:br/>
        <w:br/>
      </w:r>
      <w:r>
        <w:rPr>
          <w:sz w:val="16"/>
        </w:rPr>
        <w:t>B.</w:t>
        <w:t xml:space="preserve">    </w:t>
      </w:r>
      <w:r>
        <w:rPr>
          <w:sz w:val="16"/>
        </w:rPr>
        <w:t>甲向丁还款20万元后，丁不得再向甲主张债权，否则违反公平原则</w:t>
        <w:br/>
      </w:r>
      <w:r>
        <w:rPr>
          <w:sz w:val="16"/>
        </w:rPr>
        <w:t xml:space="preserve"> </w:t>
        <w:br/>
        <w:br/>
      </w:r>
      <w:r>
        <w:rPr>
          <w:sz w:val="16"/>
        </w:rPr>
        <w:t>C.</w:t>
        <w:t xml:space="preserve">    </w:t>
      </w:r>
      <w:r>
        <w:rPr>
          <w:sz w:val="16"/>
        </w:rPr>
        <w:t>丁与乙私交甚密，丁表示：“免除乙的24万元债务！” 丁仍能请求甲或丙承担30万元的债务</w:t>
        <w:br/>
      </w:r>
      <w:r>
        <w:rPr>
          <w:sz w:val="16"/>
        </w:rPr>
        <w:t xml:space="preserve"> </w:t>
        <w:br/>
        <w:br/>
      </w:r>
      <w:r>
        <w:rPr>
          <w:sz w:val="16"/>
        </w:rPr>
        <w:t>D.</w:t>
        <w:t xml:space="preserve">    </w:t>
      </w:r>
      <w:r>
        <w:rPr>
          <w:sz w:val="16"/>
        </w:rPr>
        <w:t>若C中，乙向丁还款6万元，乙可以向甲追偿4万元</w:t>
        <w:br/>
      </w:r>
      <w:r>
        <w:rPr>
          <w:sz w:val="16"/>
        </w:rPr>
        <w:t xml:space="preserve"> </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41.</w:t>
        <w:t xml:space="preserve">    </w:t>
      </w:r>
      <w:r>
        <w:rPr>
          <w:sz w:val="24"/>
        </w:rPr>
        <w:t>外地的甲看中了乙仓库中的一批瓷砖，甲当即对乙表示：“我就要这批！现在付款”甲有急事付款后大步流星地离开，乙欲装车运输时才发现，两人未约定交付地点，关于该合同的履行，下列说法正确的是（）。</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甲、乙可以协议补充；不能达成补充协议的，按照合同相关条款或者交易习惯确定</w:t>
        <w:br/>
        <w:br/>
      </w:r>
      <w:r>
        <w:rPr>
          <w:sz w:val="16"/>
        </w:rPr>
        <w:t>B.</w:t>
        <w:t xml:space="preserve">    </w:t>
      </w:r>
      <w:r>
        <w:rPr>
          <w:sz w:val="16"/>
        </w:rPr>
        <w:t>若甲与乙不能达成补充协议，按照合同相关条款或者交易习惯亦不能确定的，应当在乙所在地交付货物</w:t>
        <w:br/>
        <w:br/>
      </w:r>
      <w:r>
        <w:rPr>
          <w:sz w:val="16"/>
        </w:rPr>
        <w:t>C.</w:t>
        <w:t xml:space="preserve">    </w:t>
      </w:r>
      <w:r>
        <w:rPr>
          <w:sz w:val="16"/>
        </w:rPr>
        <w:t>若甲与乙不能达成补充协议，按照合同相关条款或者交易习惯亦不能确定的，若货物需要运输的，交付地点为“货交第一承运人”</w:t>
        <w:br/>
        <w:br/>
      </w:r>
      <w:r>
        <w:rPr>
          <w:sz w:val="16"/>
        </w:rPr>
        <w:t>D.</w:t>
        <w:t xml:space="preserve">    </w:t>
      </w:r>
      <w:r>
        <w:rPr>
          <w:sz w:val="16"/>
        </w:rPr>
        <w:t>若甲与乙不能达成补充协议，按照合同相关条款或者交易习惯亦不能确定的，若货物不需要运输的，交付地点为乙的仓库</w:t>
        <w:br/>
        <w:br/>
        <w:br/>
      </w:r>
      <w:r>
        <w:rPr>
          <w:sz w:val="16"/>
        </w:rPr>
        <w:t>正确答案</w:t>
      </w:r>
      <w:r>
        <w:rPr>
          <w:sz w:val="16"/>
        </w:rPr>
        <w:t>：A C D</w:t>
        <w:br/>
      </w:r>
      <w:r>
        <w:rPr>
          <w:sz w:val="16"/>
        </w:rPr>
        <w:t>答案解释</w:t>
      </w:r>
      <w:r>
        <w:rPr>
          <w:sz w:val="16"/>
        </w:rPr>
        <w:t>：暂无</w:t>
      </w:r>
    </w:p>
    <w:p>
      <w:pPr>
        <w:spacing w:line="240" w:lineRule="auto" w:before="400" w:after="0"/>
        <w:jc w:val="left"/>
      </w:pPr>
      <w:r/>
      <w:r>
        <w:rPr>
          <w:sz w:val="24"/>
        </w:rPr>
      </w:r>
      <w:r>
        <w:rPr>
          <w:sz w:val="24"/>
        </w:rPr>
        <w:t>42.</w:t>
        <w:t xml:space="preserve">    </w:t>
      </w:r>
      <w:r>
        <w:rPr>
          <w:sz w:val="24"/>
        </w:rPr>
        <w:t>2007年10月20日，刘某与陈某签订了租赁合同，将其房屋出租给陈某居住使用，租赁期间从2007年10月26日起至2009年10月25日止，每月租金1500元。双方约定，在租赁期间，如刘某不按时交付房屋或在中途无故收回房屋，即为违约，应提前1个月通知对方并将双倍押金及所交租金2倍退回。陈某保证将承租物合法使用。同日，陈某支付租金及押金，刘某交付房屋给陈某使用。后陈某每天在房屋内进行聚众赌博，刘某得知后将房屋的门锁密码远程更换，陈某带着赌友来到家中时，发现门无法打开。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刘某可主张同时履行抗辩权</w:t>
        <w:br/>
        <w:br/>
      </w:r>
      <w:r>
        <w:rPr>
          <w:sz w:val="16"/>
        </w:rPr>
        <w:t>B.</w:t>
        <w:t xml:space="preserve">    </w:t>
      </w:r>
      <w:r>
        <w:rPr>
          <w:sz w:val="16"/>
        </w:rPr>
        <w:t>刘某可主张不安抗辩权</w:t>
        <w:br/>
        <w:br/>
      </w:r>
      <w:r>
        <w:rPr>
          <w:sz w:val="16"/>
        </w:rPr>
        <w:t>C.</w:t>
        <w:t xml:space="preserve">    </w:t>
      </w:r>
      <w:r>
        <w:rPr>
          <w:sz w:val="16"/>
        </w:rPr>
        <w:t>刘某更换门锁密码的行为属于迟延履行主要债务，陈某有权行使法定解除权</w:t>
        <w:br/>
      </w:r>
      <w:r>
        <w:rPr>
          <w:sz w:val="16"/>
        </w:rPr>
        <w:t xml:space="preserve"> </w:t>
        <w:br/>
        <w:br/>
      </w:r>
      <w:r>
        <w:rPr>
          <w:sz w:val="16"/>
        </w:rPr>
        <w:t>D.</w:t>
        <w:t xml:space="preserve">    </w:t>
      </w:r>
      <w:r>
        <w:rPr>
          <w:sz w:val="16"/>
        </w:rPr>
        <w:t>若陈某停止在房屋内聚众赌博的行为，刘某不可继续主张同时履行抗辩权</w:t>
        <w:br/>
      </w:r>
      <w:r>
        <w:rPr>
          <w:sz w:val="16"/>
        </w:rPr>
        <w:t xml:space="preserve"> </w:t>
        <w:br/>
        <w:br/>
        <w:br/>
      </w:r>
      <w:r>
        <w:rPr>
          <w:sz w:val="16"/>
        </w:rPr>
        <w:t>正确答案</w:t>
      </w:r>
      <w:r>
        <w:rPr>
          <w:sz w:val="16"/>
        </w:rPr>
        <w:t>：A D</w:t>
        <w:br/>
      </w:r>
      <w:r>
        <w:rPr>
          <w:sz w:val="16"/>
        </w:rPr>
        <w:t>答案解释</w:t>
      </w:r>
      <w:r>
        <w:rPr>
          <w:sz w:val="16"/>
        </w:rPr>
        <w:t>：暂无</w:t>
      </w:r>
    </w:p>
    <w:p>
      <w:pPr>
        <w:spacing w:line="240" w:lineRule="auto" w:before="400" w:after="0"/>
        <w:jc w:val="left"/>
      </w:pPr>
      <w:r/>
      <w:r>
        <w:rPr>
          <w:sz w:val="24"/>
        </w:rPr>
      </w:r>
      <w:r>
        <w:rPr>
          <w:sz w:val="24"/>
        </w:rPr>
        <w:t>43.</w:t>
        <w:t xml:space="preserve">    </w:t>
      </w:r>
      <w:r>
        <w:rPr>
          <w:sz w:val="24"/>
        </w:rPr>
        <w:t>甲公司从某银行贷款1200万元，以自有房产设定抵押。后甲公司届期无力清偿贷款，法院拟拍卖甲公司的房产。甲公司为了留住房产，与乙公司达成备忘录，约定：“由乙公司参与竞买，价款由甲公司支付，房产产权归甲公司。”乙公司依法参加竞买，以1000万元竞买成功。甲公司将从子公司筹得的1000万元交给乙公司，乙公司将这1000万元交给了法院。法院依据竞拍结果制作民事裁定书，甲公司据此将房产过户给乙公司。</w:t>
        <w:br/>
      </w:r>
      <w:r>
        <w:rPr>
          <w:sz w:val="24"/>
        </w:rPr>
        <w:t>甲公司、乙公司与丙公司签约：“甲公司把房产出卖给丙公司，丙公司向甲公司支付1400万元。合同签订后10日内，丙公司应先付给甲公司400万元，尾款待房产过户到丙公司名下之后支付。甲公司如果在合同签订之日起半年之内不能将房产过户到丙公司名下，则丙公司有权解除合同，并请求甲公司支付违约金700万元，甲公司和乙公司对合同的履行承担连带责任。”在甲公司、乙公司与丙公司签订房产买卖合同的次日，乙公司与丁公司签订了房产买卖合同。乙公司以1500万元的价格将该房产卖给丁公司，尚未办理过户手续。丙公司见状，拒绝履行支付400万元首付款的义务，并请求甲公司先办理房产过户手续，将房产过户到丙公司名下。甲公司则要求丙公司按约定支付400万元房产购买首付款。后乙公司索性把房产过户给丁公司，并拒绝向丙公司承担连带责任。下列说法正确的是（）。</w:t>
        <w:br/>
      </w:r>
      <w:r>
        <w:rPr>
          <w:sz w:val="24"/>
        </w:rPr>
        <w:t xml:space="preserve"> </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甲公司与乙公司达成的备忘录无效</w:t>
        <w:br/>
        <w:br/>
      </w:r>
      <w:r>
        <w:rPr>
          <w:sz w:val="16"/>
        </w:rPr>
        <w:t>B.</w:t>
        <w:t xml:space="preserve">    </w:t>
      </w:r>
      <w:r>
        <w:rPr>
          <w:sz w:val="16"/>
        </w:rPr>
        <w:t>丙公司有权拒绝履行支付400万元</w:t>
        <w:br/>
        <w:br/>
      </w:r>
      <w:r>
        <w:rPr>
          <w:sz w:val="16"/>
        </w:rPr>
        <w:t>C.</w:t>
        <w:t xml:space="preserve">    </w:t>
      </w:r>
      <w:r>
        <w:rPr>
          <w:sz w:val="16"/>
        </w:rPr>
        <w:t>丙公司有权请求甲公司在自己未支付400万首付款的情况下先办理房产过户手续</w:t>
        <w:br/>
        <w:br/>
      </w:r>
      <w:r>
        <w:rPr>
          <w:sz w:val="16"/>
        </w:rPr>
        <w:t>D.</w:t>
        <w:t xml:space="preserve">    </w:t>
      </w:r>
      <w:r>
        <w:rPr>
          <w:sz w:val="16"/>
        </w:rPr>
        <w:t>乙公司拒绝向丙公司承担连带责任的行为于法无据</w:t>
        <w:br/>
        <w:br/>
        <w:br/>
      </w:r>
      <w:r>
        <w:rPr>
          <w:sz w:val="16"/>
        </w:rPr>
        <w:t>正确答案</w:t>
      </w:r>
      <w:r>
        <w:rPr>
          <w:sz w:val="16"/>
        </w:rPr>
        <w:t>：B D</w:t>
        <w:br/>
      </w:r>
      <w:r>
        <w:rPr>
          <w:sz w:val="16"/>
        </w:rPr>
        <w:t>答案解释</w:t>
      </w:r>
      <w:r>
        <w:rPr>
          <w:sz w:val="16"/>
        </w:rPr>
        <w:t>：暂无</w:t>
      </w:r>
    </w:p>
    <w:p>
      <w:pPr>
        <w:spacing w:line="240" w:lineRule="auto" w:before="400" w:after="0"/>
        <w:jc w:val="left"/>
      </w:pPr>
      <w:r/>
      <w:r>
        <w:rPr>
          <w:sz w:val="24"/>
        </w:rPr>
      </w:r>
      <w:r>
        <w:rPr>
          <w:sz w:val="24"/>
        </w:rPr>
        <w:t>44.</w:t>
        <w:t xml:space="preserve">    </w:t>
      </w:r>
      <w:r>
        <w:rPr>
          <w:sz w:val="24"/>
        </w:rPr>
        <w:t>甲、乙订立一份价款为10万元的图书买卖合同，约定甲先支付书款，乙在两个月后交付图书。甲由于资金周转困难只交付5万元，答应余款尽快支付，但乙不同意。两个月后甲要求乙交付图书，遭乙拒绝。下列表述错误的是</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乙对甲享有同时履行抗辩权</w:t>
        <w:br/>
        <w:br/>
      </w:r>
      <w:r>
        <w:rPr>
          <w:sz w:val="16"/>
        </w:rPr>
        <w:t>B.</w:t>
        <w:t xml:space="preserve">    </w:t>
      </w:r>
      <w:r>
        <w:rPr>
          <w:sz w:val="16"/>
        </w:rPr>
        <w:t>乙对甲享有不安抗辩权</w:t>
        <w:br/>
        <w:br/>
      </w:r>
      <w:r>
        <w:rPr>
          <w:sz w:val="16"/>
        </w:rPr>
        <w:t>C.</w:t>
        <w:t xml:space="preserve">    </w:t>
      </w:r>
      <w:r>
        <w:rPr>
          <w:sz w:val="16"/>
        </w:rPr>
        <w:t>乙有权拒绝交付全部图书</w:t>
        <w:br/>
        <w:br/>
      </w:r>
      <w:r>
        <w:rPr>
          <w:sz w:val="16"/>
        </w:rPr>
        <w:t>D.</w:t>
        <w:t xml:space="preserve">    </w:t>
      </w:r>
      <w:r>
        <w:rPr>
          <w:sz w:val="16"/>
        </w:rPr>
        <w:t>乙有权拒绝交付与5万元书款价值相当的部分图书</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45.</w:t>
        <w:t xml:space="preserve">    </w:t>
      </w:r>
      <w:r>
        <w:rPr>
          <w:sz w:val="24"/>
        </w:rPr>
        <w:t>甲公司与乙公司签订服装加工合同，约定乙公司支付预付款1万元，甲公司加工服装1000套，3月10日交货，乙公司于3月15日支付余款9万元。3月10日，甲公司仅加工服装900套，乙公司此时因濒临破产通知甲公司，表示乙公司无力履行合同。下列说法错误的是</w:t>
        <w:br/>
      </w:r>
    </w:p>
    <w:p>
      <w:pPr>
        <w:spacing w:line="240" w:lineRule="auto"/>
        <w:jc w:val="left"/>
      </w:pPr>
      <w:r>
        <w:rPr>
          <w:sz w:val="18"/>
        </w:rPr>
      </w:r>
      <w:r>
        <w:rPr>
          <w:color w:val="494949"/>
          <w:sz w:val="18"/>
        </w:rPr>
        <w:t>多选题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因乙公司已支付预付款，甲公司无权中止履行合同</w:t>
        <w:br/>
        <w:br/>
      </w:r>
      <w:r>
        <w:rPr>
          <w:sz w:val="16"/>
        </w:rPr>
        <w:t>B.</w:t>
        <w:t xml:space="preserve">    </w:t>
      </w:r>
      <w:r>
        <w:rPr>
          <w:sz w:val="16"/>
        </w:rPr>
        <w:t>乙公司有权以甲公司仅交付900套服装为由，拒绝支付任何货款</w:t>
        <w:br/>
        <w:br/>
      </w:r>
      <w:r>
        <w:rPr>
          <w:sz w:val="16"/>
        </w:rPr>
        <w:t>C.</w:t>
        <w:t xml:space="preserve">    </w:t>
      </w:r>
      <w:r>
        <w:rPr>
          <w:sz w:val="16"/>
        </w:rPr>
        <w:t>甲公司有权以乙公司已不可能履行合同为由，请求乙公司承担违约责任</w:t>
        <w:br/>
        <w:br/>
      </w:r>
      <w:r>
        <w:rPr>
          <w:sz w:val="16"/>
        </w:rPr>
        <w:t>D.</w:t>
        <w:t xml:space="preserve">    </w:t>
      </w:r>
      <w:r>
        <w:rPr>
          <w:sz w:val="16"/>
        </w:rPr>
        <w:t>因乙公司丧失履行能力，甲公司可行使顺序履行抗辩权</w:t>
        <w:br/>
        <w:br/>
        <w:br/>
      </w:r>
      <w:r>
        <w:rPr>
          <w:sz w:val="16"/>
        </w:rPr>
        <w:t>正确答案</w:t>
      </w:r>
      <w:r>
        <w:rPr>
          <w:sz w:val="16"/>
        </w:rPr>
        <w:t>：A B D</w:t>
        <w:br/>
      </w:r>
      <w:r>
        <w:rPr>
          <w:sz w:val="16"/>
        </w:rPr>
        <w:t>答案解释</w:t>
      </w:r>
      <w:r>
        <w:rPr>
          <w:sz w:val="16"/>
        </w:rPr>
        <w:t>：暂无</w:t>
      </w:r>
    </w:p>
    <w:p>
      <w:pPr>
        <w:spacing w:line="240" w:lineRule="auto" w:before="400" w:after="0"/>
        <w:jc w:val="left"/>
      </w:pPr>
      <w:r/>
      <w:r>
        <w:rPr>
          <w:sz w:val="24"/>
        </w:rPr>
        <w:t xml:space="preserve">    </w:t>
      </w:r>
      <w:r>
        <w:rPr>
          <w:sz w:val="24"/>
        </w:rPr>
        <w:t>四、简答题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47.</w:t>
        <w:t xml:space="preserve">    </w:t>
      </w:r>
      <w:r>
        <w:rPr>
          <w:sz w:val="24"/>
        </w:rPr>
        <w:t>试述同时履行抗辩权的适用范围。</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48.</w:t>
        <w:t xml:space="preserve">    </w:t>
      </w:r>
      <w:r>
        <w:rPr>
          <w:sz w:val="24"/>
        </w:rPr>
        <w:t>试述不安抗辩权的适用条件。</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49.</w:t>
        <w:t xml:space="preserve">    </w:t>
      </w:r>
      <w:r>
        <w:rPr>
          <w:sz w:val="24"/>
        </w:rPr>
        <w:t>试述同时履行抗辩权与留置权的区别。</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50.</w:t>
        <w:t xml:space="preserve">    </w:t>
      </w:r>
      <w:r>
        <w:rPr>
          <w:sz w:val="24"/>
        </w:rPr>
        <w:t>如何理解实际履行原则？</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t xml:space="preserve">    </w:t>
      </w:r>
      <w:r>
        <w:rPr>
          <w:sz w:val="24"/>
        </w:rPr>
        <w:t>五、案例分析题</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52.</w:t>
        <w:t xml:space="preserve">    </w:t>
      </w:r>
      <w:r>
        <w:rPr>
          <w:sz w:val="24"/>
        </w:rPr>
        <w:t>甲公司从某银行贷款1200万元，以自有房产设定抵押，并办理了抵押登记。经书面协议，乙公司以其价值200万元生产设备等为甲公司的贷款设定抵押，没有办理抵押登记。后甲公司届期无力清偿贷款，某银行欲行使抵押权。法院拟拍卖甲公司的房产。甲公司为了留住房产，与丙公司达成备忘录，约定：“由丙公司参与竞买，价款由甲公司支付，房产产权归甲公司。”丙公司依法参加竞买，以1000万元竞买成功。甲公司将从子公司筹得的1000万元交给丙公司，丙公司将这1000万元交给了法院。法院依据竞拍结果制作民事裁定书，甲公司据此将房产过户给丙公司。</w:t>
        <w:br/>
      </w:r>
      <w:r>
        <w:rPr>
          <w:sz w:val="24"/>
        </w:rPr>
        <w:t>法院裁定书下达次日，甲公司、丙公司与丁公司签约:“甲公司把房产出卖给丁公司，丁公司向甲公司支付1400万元。合同签订后10日内，丁公司应先付给甲公司400万元，尾款待房产过户到丁公司名下之后支付。甲公司如果在合同签订之日起半年之内不能将房产过户到丁公司名下，则丁公司有权解除合同，并请求甲公司支付违约金700万元，甲公司和丙公司对合同的履行承担连带责任。”在甲公司、丙公司与丁公司签订房产买卖合同的次日，丙公司与戊公司签订了房产买卖合同。丙公司以1500万元的价格将该房产卖给戊公司，尚未办理过户手续。丁公司见状，拒绝履行支付400万元首付款的义务，并请求甲公司先办理房产过户手续，将房产过户到丁公司名下。甲公司则要求丁公司按约定支付400万元房产购买首付款。后丙公司索性把房产过户给戊公司，并拒绝向丁公司承担连带责任。请分析：</w:t>
        <w:br/>
      </w:r>
      <w:r>
        <w:rPr>
          <w:sz w:val="24"/>
        </w:rPr>
        <w:t>甲公司与丙公司达成的备忘录效力如何？为什么？</w:t>
        <w:br/>
      </w:r>
      <w:r>
        <w:rPr>
          <w:sz w:val="24"/>
        </w:rPr>
        <w:t>2.丙公司与戊公司签订房产买卖合同效力如何？为什么？</w:t>
        <w:br/>
      </w:r>
      <w:r>
        <w:rPr>
          <w:sz w:val="24"/>
        </w:rPr>
        <w:t>3.丁公司是否有权拒绝履行支付400万元？为什么？</w:t>
        <w:br/>
      </w:r>
      <w:r>
        <w:rPr>
          <w:sz w:val="24"/>
        </w:rPr>
        <w:t>4.丁公司是否有权请求甲公司在自己未支付400万首付款的情况下先办理房产过户手续？为什么？</w:t>
        <w:br/>
      </w:r>
      <w:r>
        <w:rPr>
          <w:sz w:val="24"/>
        </w:rPr>
        <w:t>5.丁公司能否解除房产买卖合同？为什么？</w:t>
        <w:br/>
      </w:r>
      <w:r>
        <w:rPr>
          <w:sz w:val="24"/>
        </w:rPr>
        <w:t>6.丙公司能否以自己不是合同的真正当事人为由拒绝向丁公司承担连带责任？为什么？</w:t>
        <w:br/>
      </w:r>
    </w:p>
    <w:p>
      <w:pPr>
        <w:spacing w:line="240" w:lineRule="auto"/>
        <w:jc w:val="left"/>
      </w:pPr>
      <w:r>
        <w:rPr>
          <w:sz w:val="18"/>
        </w:rPr>
      </w:r>
      <w:r>
        <w:rPr>
          <w:color w:val="494949"/>
          <w:sz w:val="18"/>
        </w:rPr>
        <w:t>简答题</w:t>
      </w:r>
      <w:r>
        <w:rPr>
          <w:color w:val="494949"/>
          <w:sz w:val="18"/>
        </w:rPr>
        <w:t>(</w:t>
      </w:r>
      <w:r>
        <w:rPr>
          <w:color w:val="494949"/>
          <w:sz w:val="18"/>
        </w:rPr>
        <w:t>1.0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