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/>
      <w:r>
        <w:rPr>
          <w:b/>
          <w:sz w:val="30"/>
        </w:rPr>
        <w:br/>
      </w:r>
      <w:r>
        <w:rPr>
          <w:sz w:val="30"/>
        </w:rPr>
        <w:t>人文英语1 · 单元自测8（形考占比10%）</w:t>
      </w:r>
      <w:r>
        <w:rPr>
          <w:sz w:val="20"/>
        </w:rPr>
      </w:r>
    </w:p>
    <w:p>
      <w:pPr>
        <w:pBdr>
          <w:bottom w:val="single" w:sz="11" w:space="2" w:color="auto"/>
        </w:pBdr>
        <w:jc w:val="left"/>
      </w:pPr>
      <w:r>
        <w:rPr>
          <w:sz w:val="20"/>
        </w:rPr>
        <w:t xml:space="preserve">　　您好，在完成本单元的学习后，请您完成以下练习题。本练习题满分100分，</w:t>
      </w:r>
      <w:r>
        <w:rPr>
          <w:color w:val="333333"/>
          <w:sz w:val="20"/>
        </w:rPr>
        <w:t>在形成性考核中占比10%。</w:t>
        <w:br/>
      </w:r>
      <w:r>
        <w:rPr>
          <w:sz w:val="20"/>
        </w:rPr>
        <w:t xml:space="preserve">　　</w:t>
        <w:br/>
      </w:r>
    </w:p>
    <w:p>
      <w:pPr>
        <w:spacing w:line="240" w:lineRule="auto" w:before="400" w:after="0"/>
        <w:jc w:val="left"/>
      </w:pPr>
      <w:r/>
      <w:r>
        <w:rPr>
          <w:sz w:val="24"/>
        </w:rPr>
        <w:t xml:space="preserve">    </w:t>
      </w:r>
      <w:r>
        <w:rPr>
          <w:sz w:val="24"/>
        </w:rPr>
        <w:t>一、选择填空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2.</w:t>
        <w:t xml:space="preserve">    </w:t>
      </w:r>
      <w:r>
        <w:rPr>
          <w:sz w:val="24"/>
        </w:rPr>
        <w:t>—How about his weight?</w:t>
        <w:br/>
      </w:r>
      <w:r>
        <w:rPr>
          <w:sz w:val="24"/>
        </w:rPr>
        <w:t xml:space="preserve">— </w:t>
      </w:r>
      <w:r>
        <w:rPr>
          <w:sz w:val="24"/>
        </w:rPr>
        <w:t xml:space="preserve">               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He's big.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Medium, maybe a bit on the heavy side.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He's tall.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3.</w:t>
        <w:t xml:space="preserve">    </w:t>
      </w:r>
      <w:r>
        <w:rPr>
          <w:sz w:val="24"/>
        </w:rPr>
        <w:t>—Which direction were you heading?</w:t>
        <w:br/>
      </w:r>
      <w:r>
        <w:rPr>
          <w:sz w:val="24"/>
        </w:rPr>
        <w:t xml:space="preserve">— </w:t>
      </w:r>
      <w:r>
        <w:rPr>
          <w:sz w:val="24"/>
        </w:rPr>
        <w:t xml:space="preserve">                  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No direction.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I was heading from east to west.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I won't answer you.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4.</w:t>
        <w:t xml:space="preserve">    </w:t>
      </w:r>
      <w:r>
        <w:rPr>
          <w:sz w:val="24"/>
        </w:rPr>
        <w:t>The firefighters are going to ______________ the cause of the fire.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look into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look up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look down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5.</w:t>
        <w:t xml:space="preserve">    </w:t>
      </w:r>
      <w:r>
        <w:rPr>
          <w:sz w:val="24"/>
        </w:rPr>
        <w:t>The police saw him _________ on the ground when they arrived.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to lie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lay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lying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6.</w:t>
        <w:t xml:space="preserve">    </w:t>
      </w:r>
      <w:r>
        <w:rPr>
          <w:sz w:val="24"/>
        </w:rPr>
        <w:t>Kids must __________ when they walk to school.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on guard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be on their guard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on their guard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7.</w:t>
        <w:t xml:space="preserve">    </w:t>
      </w:r>
      <w:r>
        <w:rPr>
          <w:sz w:val="24"/>
        </w:rPr>
        <w:t>二、听录音，完成对话（每空10分）</w:t>
        <w:br/>
      </w:r>
      <w:r>
        <w:rPr>
          <w:sz w:val="24"/>
        </w:rPr>
        <w:t xml:space="preserve"> </w:t>
        <w:br/>
      </w:r>
      <w:r>
        <w:rPr>
          <w:sz w:val="24"/>
        </w:rPr>
        <w:t>操作提示：通过题目中的下拉选项框选择恰当的词语补全填空。</w:t>
        <w:br/>
      </w:r>
      <w:r>
        <w:rPr>
          <w:sz w:val="24"/>
        </w:rPr>
        <w:t xml:space="preserve"> </w:t>
      </w:r>
      <w:r>
        <w:rPr>
          <w:sz w:val="24"/>
        </w:rPr>
        <w:br/>
      </w:r>
      <w:hyperlink r:id="rId9">
        <w:r>
          <w:rPr>
            <w:color w:val="00BBBD"/>
          </w:rPr>
          <w:t>t_8wz.mp3</w:t>
        </w:r>
      </w:hyperlink>
      <w:r>
        <w:rPr>
          <w:sz w:val="24"/>
        </w:rPr>
        <w:t>James is reporting the car accident to the police on the spot.</w:t>
        <w:br/>
      </w:r>
      <w:r>
        <w:rPr>
          <w:sz w:val="24"/>
        </w:rPr>
        <w:t xml:space="preserve">Police: </w:t>
      </w:r>
      <w:r>
        <w:rPr>
          <w:sz w:val="24"/>
        </w:rPr>
        <w:t>Can you tell me what happened here?</w:t>
        <w:br/>
      </w:r>
      <w:r>
        <w:rPr>
          <w:sz w:val="24"/>
        </w:rPr>
        <w:t xml:space="preserve">James: </w:t>
      </w:r>
      <w:r>
        <w:rPr>
          <w:sz w:val="24"/>
        </w:rPr>
        <w:t xml:space="preserve">Yes. I had a bad 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1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. Look, my car looks like a squashed Coke can.</w:t>
        <w:br/>
      </w:r>
      <w:r>
        <w:rPr>
          <w:sz w:val="24"/>
        </w:rPr>
        <w:t xml:space="preserve">Police: </w:t>
      </w:r>
      <w:r>
        <w:rPr>
          <w:sz w:val="24"/>
        </w:rPr>
        <w:t>Did you see the car before it hit you?</w:t>
        <w:br/>
      </w:r>
      <w:r>
        <w:rPr>
          <w:sz w:val="24"/>
        </w:rPr>
        <w:t xml:space="preserve">James: </w:t>
      </w:r>
      <w:r>
        <w:rPr>
          <w:sz w:val="24"/>
        </w:rPr>
        <w:t xml:space="preserve">No, I didn't. That car was 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2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.</w:t>
        <w:br/>
      </w:r>
      <w:r>
        <w:rPr>
          <w:sz w:val="24"/>
        </w:rPr>
        <w:t xml:space="preserve">Police: </w:t>
      </w:r>
      <w:r>
        <w:rPr>
          <w:sz w:val="24"/>
        </w:rPr>
        <w:t>Which lane were you in?</w:t>
        <w:br/>
      </w:r>
      <w:r>
        <w:rPr>
          <w:sz w:val="24"/>
        </w:rPr>
        <w:t xml:space="preserve">James: </w:t>
      </w:r>
      <w:r>
        <w:rPr>
          <w:sz w:val="24"/>
        </w:rPr>
        <w:t>I don't remember.</w:t>
        <w:br/>
      </w:r>
      <w:r>
        <w:rPr>
          <w:sz w:val="24"/>
        </w:rPr>
        <w:t xml:space="preserve">Police: </w:t>
      </w:r>
      <w:r>
        <w:rPr>
          <w:sz w:val="24"/>
        </w:rPr>
        <w:t xml:space="preserve">How fast were you 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3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 then?</w:t>
        <w:br/>
      </w:r>
      <w:r>
        <w:rPr>
          <w:sz w:val="24"/>
        </w:rPr>
        <w:t xml:space="preserve">James: </w:t>
      </w:r>
      <w:r>
        <w:rPr>
          <w:sz w:val="24"/>
        </w:rPr>
        <w:t>Less than 30 miles per hour.</w:t>
        <w:br/>
      </w:r>
      <w:r>
        <w:rPr>
          <w:sz w:val="24"/>
        </w:rPr>
        <w:t xml:space="preserve">Police: </w:t>
      </w:r>
      <w:r>
        <w:rPr>
          <w:sz w:val="24"/>
        </w:rPr>
        <w:t xml:space="preserve">Which direction were you 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4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? And which direction were you heading?</w:t>
        <w:br/>
      </w:r>
      <w:r>
        <w:rPr>
          <w:sz w:val="24"/>
        </w:rPr>
        <w:t xml:space="preserve">James: </w:t>
      </w:r>
      <w:r>
        <w:rPr>
          <w:sz w:val="24"/>
        </w:rPr>
        <w:t>I was heading from east to west.</w:t>
        <w:br/>
      </w:r>
      <w:r>
        <w:rPr>
          <w:sz w:val="24"/>
        </w:rPr>
        <w:t xml:space="preserve">Police: </w:t>
      </w:r>
      <w:r>
        <w:rPr>
          <w:sz w:val="24"/>
        </w:rPr>
        <w:t xml:space="preserve">OK, please move your car off to the side of the road. We will 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5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 it. Do you feel like you need an ambulance, sir?</w:t>
        <w:br/>
      </w:r>
      <w:r>
        <w:rPr>
          <w:sz w:val="24"/>
        </w:rPr>
        <w:t xml:space="preserve">James: </w:t>
      </w:r>
      <w:r>
        <w:rPr>
          <w:sz w:val="24"/>
        </w:rPr>
        <w:t>No, I didn't get hurt. Thanks for your concern.</w:t>
        <w:br/>
      </w:r>
      <w:r>
        <w:rPr>
          <w:sz w:val="24"/>
        </w:rPr>
        <w:t xml:space="preserve">Police: </w:t>
      </w:r>
      <w:r>
        <w:rPr>
          <w:sz w:val="24"/>
        </w:rPr>
        <w:t>No problem, sir.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完形填空题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(1)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too fast</w:t>
        <w:br/>
      </w:r>
      <w:r>
        <w:rPr>
          <w:sz w:val="16"/>
        </w:rPr>
        <w:t>B.</w:t>
        <w:t xml:space="preserve">    </w:t>
      </w:r>
      <w:r>
        <w:rPr>
          <w:sz w:val="16"/>
        </w:rPr>
        <w:t>traffic accident</w:t>
        <w:br/>
      </w:r>
      <w:r>
        <w:rPr>
          <w:sz w:val="16"/>
        </w:rPr>
        <w:t>C.</w:t>
        <w:t xml:space="preserve">    </w:t>
      </w:r>
      <w:r>
        <w:rPr>
          <w:sz w:val="16"/>
        </w:rPr>
        <w:t>coming from</w:t>
        <w:br/>
      </w:r>
      <w:r>
        <w:rPr>
          <w:sz w:val="16"/>
        </w:rPr>
        <w:t>D.</w:t>
        <w:t xml:space="preserve">    </w:t>
      </w:r>
      <w:r>
        <w:rPr>
          <w:sz w:val="16"/>
        </w:rPr>
        <w:t>driving</w:t>
        <w:br/>
      </w:r>
      <w:r>
        <w:rPr>
          <w:sz w:val="16"/>
        </w:rPr>
        <w:t>E.</w:t>
        <w:t xml:space="preserve">    </w:t>
      </w:r>
      <w:r>
        <w:rPr>
          <w:sz w:val="16"/>
        </w:rPr>
        <w:t>check on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(2)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too fast</w:t>
        <w:br/>
      </w:r>
      <w:r>
        <w:rPr>
          <w:sz w:val="16"/>
        </w:rPr>
        <w:t>B.</w:t>
        <w:t xml:space="preserve">    </w:t>
      </w:r>
      <w:r>
        <w:rPr>
          <w:sz w:val="16"/>
        </w:rPr>
        <w:t>traffic accident</w:t>
        <w:br/>
      </w:r>
      <w:r>
        <w:rPr>
          <w:sz w:val="16"/>
        </w:rPr>
        <w:t>C.</w:t>
        <w:t xml:space="preserve">    </w:t>
      </w:r>
      <w:r>
        <w:rPr>
          <w:sz w:val="16"/>
        </w:rPr>
        <w:t>coming from</w:t>
        <w:br/>
      </w:r>
      <w:r>
        <w:rPr>
          <w:sz w:val="16"/>
        </w:rPr>
        <w:t>D.</w:t>
        <w:t xml:space="preserve">    </w:t>
      </w:r>
      <w:r>
        <w:rPr>
          <w:sz w:val="16"/>
        </w:rPr>
        <w:t>driving</w:t>
        <w:br/>
      </w:r>
      <w:r>
        <w:rPr>
          <w:sz w:val="16"/>
        </w:rPr>
        <w:t>E.</w:t>
        <w:t xml:space="preserve">    </w:t>
      </w:r>
      <w:r>
        <w:rPr>
          <w:sz w:val="16"/>
        </w:rPr>
        <w:t>check on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(3)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too fast</w:t>
        <w:br/>
      </w:r>
      <w:r>
        <w:rPr>
          <w:sz w:val="16"/>
        </w:rPr>
        <w:t>B.</w:t>
        <w:t xml:space="preserve">    </w:t>
      </w:r>
      <w:r>
        <w:rPr>
          <w:sz w:val="16"/>
        </w:rPr>
        <w:t>traffic accident</w:t>
        <w:br/>
      </w:r>
      <w:r>
        <w:rPr>
          <w:sz w:val="16"/>
        </w:rPr>
        <w:t>C.</w:t>
        <w:t xml:space="preserve">    </w:t>
      </w:r>
      <w:r>
        <w:rPr>
          <w:sz w:val="16"/>
        </w:rPr>
        <w:t>coming from</w:t>
        <w:br/>
      </w:r>
      <w:r>
        <w:rPr>
          <w:sz w:val="16"/>
        </w:rPr>
        <w:t>D.</w:t>
        <w:t xml:space="preserve">    </w:t>
      </w:r>
      <w:r>
        <w:rPr>
          <w:sz w:val="16"/>
        </w:rPr>
        <w:t>driving</w:t>
        <w:br/>
      </w:r>
      <w:r>
        <w:rPr>
          <w:sz w:val="16"/>
        </w:rPr>
        <w:t>E.</w:t>
        <w:t xml:space="preserve">    </w:t>
      </w:r>
      <w:r>
        <w:rPr>
          <w:sz w:val="16"/>
        </w:rPr>
        <w:t>check on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(4)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too fast</w:t>
        <w:br/>
      </w:r>
      <w:r>
        <w:rPr>
          <w:sz w:val="16"/>
        </w:rPr>
        <w:t>B.</w:t>
        <w:t xml:space="preserve">    </w:t>
      </w:r>
      <w:r>
        <w:rPr>
          <w:sz w:val="16"/>
        </w:rPr>
        <w:t>traffic accident</w:t>
        <w:br/>
      </w:r>
      <w:r>
        <w:rPr>
          <w:sz w:val="16"/>
        </w:rPr>
        <w:t>C.</w:t>
        <w:t xml:space="preserve">    </w:t>
      </w:r>
      <w:r>
        <w:rPr>
          <w:sz w:val="16"/>
        </w:rPr>
        <w:t>coming from</w:t>
        <w:br/>
      </w:r>
      <w:r>
        <w:rPr>
          <w:sz w:val="16"/>
        </w:rPr>
        <w:t>D.</w:t>
        <w:t xml:space="preserve">    </w:t>
      </w:r>
      <w:r>
        <w:rPr>
          <w:sz w:val="16"/>
        </w:rPr>
        <w:t>driving</w:t>
        <w:br/>
      </w:r>
      <w:r>
        <w:rPr>
          <w:sz w:val="16"/>
        </w:rPr>
        <w:t>E.</w:t>
        <w:t xml:space="preserve">    </w:t>
      </w:r>
      <w:r>
        <w:rPr>
          <w:sz w:val="16"/>
        </w:rPr>
        <w:t>check on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(5)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too fast</w:t>
        <w:br/>
      </w:r>
      <w:r>
        <w:rPr>
          <w:sz w:val="16"/>
        </w:rPr>
        <w:t>B.</w:t>
        <w:t xml:space="preserve">    </w:t>
      </w:r>
      <w:r>
        <w:rPr>
          <w:sz w:val="16"/>
        </w:rPr>
        <w:t>traffic accident</w:t>
        <w:br/>
      </w:r>
      <w:r>
        <w:rPr>
          <w:sz w:val="16"/>
        </w:rPr>
        <w:t>C.</w:t>
        <w:t xml:space="preserve">    </w:t>
      </w:r>
      <w:r>
        <w:rPr>
          <w:sz w:val="16"/>
        </w:rPr>
        <w:t>coming from</w:t>
        <w:br/>
      </w:r>
      <w:r>
        <w:rPr>
          <w:sz w:val="16"/>
        </w:rPr>
        <w:t>D.</w:t>
        <w:t xml:space="preserve">    </w:t>
      </w:r>
      <w:r>
        <w:rPr>
          <w:sz w:val="16"/>
        </w:rPr>
        <w:t>driving</w:t>
        <w:br/>
      </w:r>
      <w:r>
        <w:rPr>
          <w:sz w:val="16"/>
        </w:rPr>
        <w:t>E.</w:t>
        <w:t xml:space="preserve">    </w:t>
      </w:r>
      <w:r>
        <w:rPr>
          <w:sz w:val="16"/>
        </w:rPr>
        <w:t>check on</w:t>
        <w:br/>
      </w:r>
      <w:r>
        <w:rPr>
          <w:sz w:val="16"/>
        </w:rPr>
        <w:t xml:space="preserve">                </w:t>
        <w:br/>
      </w:r>
      <w:r>
        <w:rPr>
          <w:sz w:val="16"/>
        </w:rPr>
        <w:t>正确答案</w:t>
      </w:r>
      <w:r>
        <w:rPr>
          <w:sz w:val="16"/>
        </w:rPr>
        <w:t>：(1) B(2) A(3) D(4) C(5) E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宋体" w:hAnsi="宋体" w:eastAsia="宋体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hyperlink" Target="https://lms.ouchn.cn:443/api/uploads/1669871/in-rich-content?file_key=1669871&amp;source=mood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