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管理英语1 · Comprehensive Test</w:t>
      </w:r>
      <w:r>
        <w:rPr>
          <w:sz w:val="20"/>
        </w:rPr>
      </w:r>
    </w:p>
    <w:p>
      <w:pPr>
        <w:pBdr>
          <w:bottom w:val="single" w:sz="11" w:space="2" w:color="auto"/>
        </w:pBdr>
        <w:jc w:val="left"/>
      </w:pPr>
      <w:r>
        <w:rPr>
          <w:sz w:val="20"/>
        </w:rPr>
        <w:t>亲爱的同学你好，欢迎进入综合测试环节，本测试共包含以下几种题型：</w:t>
        <w:br/>
      </w:r>
      <w:r>
        <w:rPr>
          <w:sz w:val="20"/>
        </w:rPr>
        <w:t>一、交际用语：5小题，每小题2分，共10分；</w:t>
        <w:br/>
      </w:r>
      <w:r>
        <w:rPr>
          <w:sz w:val="20"/>
        </w:rPr>
        <w:t>二、词汇语法：15小题，每小题2分，共30分；</w:t>
        <w:br/>
      </w:r>
      <w:r>
        <w:rPr>
          <w:sz w:val="20"/>
        </w:rPr>
        <w:t>三、阅读理解：3篇，每篇5小题，每小题4分，共60分。</w:t>
        <w:br/>
      </w:r>
      <w:r>
        <w:rPr>
          <w:sz w:val="20"/>
        </w:rPr>
        <w:t>本测试不限答题次数和时间，可供反复多次练习，成绩不计入形考。</w:t>
        <w:br/>
      </w:r>
    </w:p>
    <w:p>
      <w:pPr>
        <w:spacing w:line="240" w:lineRule="auto" w:before="400" w:after="0"/>
        <w:jc w:val="left"/>
      </w:pPr>
      <w:r/>
      <w:r>
        <w:rPr>
          <w:sz w:val="24"/>
        </w:rPr>
        <w:t xml:space="preserve">    </w:t>
      </w:r>
      <w:r>
        <w:rPr>
          <w:sz w:val="24"/>
        </w:rPr>
        <w:t>一、交际用语：阅读下面的小对话，选择恰当的答语。</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Hello, I'm David Chen. Nice to meet you.</w:t>
        <w:br/>
      </w:r>
      <w:r>
        <w:rPr>
          <w:sz w:val="24"/>
        </w:rPr>
        <w:t>- ________________</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Are you?</w:t>
        <w:br/>
        <w:br/>
      </w:r>
      <w:r>
        <w:rPr>
          <w:sz w:val="16"/>
        </w:rPr>
        <w:t>B.</w:t>
        <w:t xml:space="preserve">    </w:t>
      </w:r>
      <w:r>
        <w:rPr>
          <w:sz w:val="16"/>
        </w:rPr>
        <w:t>Nice to meet you, too.</w:t>
        <w:br/>
        <w:br/>
      </w:r>
      <w:r>
        <w:rPr>
          <w:sz w:val="16"/>
        </w:rPr>
        <w:t>C.</w:t>
        <w:t xml:space="preserve">    </w:t>
      </w:r>
      <w:r>
        <w:rPr>
          <w:sz w:val="16"/>
        </w:rPr>
        <w:t>Very nice.</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Hello, I'd like to speak to Phil.</w:t>
        <w:br/>
      </w:r>
      <w:r>
        <w:rPr>
          <w:sz w:val="24"/>
        </w:rPr>
        <w:t>- He's out to lunch now. ________________</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Sorry, you can't.</w:t>
        <w:br/>
        <w:br/>
      </w:r>
      <w:r>
        <w:rPr>
          <w:sz w:val="16"/>
        </w:rPr>
        <w:t>B.</w:t>
        <w:t xml:space="preserve">    </w:t>
      </w:r>
      <w:r>
        <w:rPr>
          <w:sz w:val="16"/>
        </w:rPr>
        <w:t>I don't know.</w:t>
        <w:br/>
        <w:br/>
      </w:r>
      <w:r>
        <w:rPr>
          <w:sz w:val="16"/>
        </w:rPr>
        <w:t>C.</w:t>
        <w:t xml:space="preserve">    </w:t>
      </w:r>
      <w:r>
        <w:rPr>
          <w:sz w:val="16"/>
        </w:rPr>
        <w:t>Would you mind calling back later?</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 ________________</w:t>
        <w:br/>
      </w:r>
      <w:r>
        <w:rPr>
          <w:sz w:val="24"/>
        </w:rPr>
        <w:t xml:space="preserve">- My mother is retired. My father is a manager. </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What are your parents doing right now？</w:t>
        <w:br/>
        <w:br/>
      </w:r>
      <w:r>
        <w:rPr>
          <w:sz w:val="16"/>
        </w:rPr>
        <w:t>B.</w:t>
        <w:t xml:space="preserve">    </w:t>
      </w:r>
      <w:r>
        <w:rPr>
          <w:sz w:val="16"/>
        </w:rPr>
        <w:t>Do your parents still work？</w:t>
        <w:br/>
        <w:br/>
      </w:r>
      <w:r>
        <w:rPr>
          <w:sz w:val="16"/>
        </w:rPr>
        <w:t>C.</w:t>
        <w:t xml:space="preserve">    </w:t>
      </w:r>
      <w:r>
        <w:rPr>
          <w:sz w:val="16"/>
        </w:rPr>
        <w:t>What do your parents do？</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 xml:space="preserve">- ________________ </w:t>
        <w:br/>
      </w:r>
      <w:r>
        <w:rPr>
          <w:sz w:val="24"/>
        </w:rPr>
        <w:t>- Please call me Mary. That's my first name.</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How are you?</w:t>
        <w:br/>
        <w:br/>
      </w:r>
      <w:r>
        <w:rPr>
          <w:sz w:val="16"/>
        </w:rPr>
        <w:t>B.</w:t>
        <w:t xml:space="preserve">    </w:t>
      </w:r>
      <w:r>
        <w:rPr>
          <w:sz w:val="16"/>
        </w:rPr>
        <w:t>How shall I address you?</w:t>
        <w:br/>
        <w:br/>
      </w:r>
      <w:r>
        <w:rPr>
          <w:sz w:val="16"/>
        </w:rPr>
        <w:t>C.</w:t>
        <w:t xml:space="preserve">    </w:t>
      </w:r>
      <w:r>
        <w:rPr>
          <w:sz w:val="16"/>
        </w:rPr>
        <w:t>Are you Mary?</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 Excuse me, where is the post office?</w:t>
        <w:br/>
      </w:r>
      <w:r>
        <w:rPr>
          <w:sz w:val="24"/>
        </w:rPr>
        <w:t>- Sorry, I’m new here.</w:t>
        <w:br/>
      </w:r>
      <w:r>
        <w:rPr>
          <w:sz w:val="24"/>
        </w:rPr>
        <w:t xml:space="preserve">- ________________ </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What a pity.</w:t>
        <w:br/>
        <w:br/>
      </w:r>
      <w:r>
        <w:rPr>
          <w:sz w:val="16"/>
        </w:rPr>
        <w:t>B.</w:t>
        <w:t xml:space="preserve">    </w:t>
      </w:r>
      <w:r>
        <w:rPr>
          <w:sz w:val="16"/>
        </w:rPr>
        <w:t>Thank you all the same.</w:t>
        <w:br/>
        <w:br/>
      </w:r>
      <w:r>
        <w:rPr>
          <w:sz w:val="16"/>
        </w:rPr>
        <w:t>C.</w:t>
        <w:t xml:space="preserve">    </w:t>
      </w:r>
      <w:r>
        <w:rPr>
          <w:sz w:val="16"/>
        </w:rPr>
        <w:t>Good luck.</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t xml:space="preserve">    </w:t>
      </w:r>
      <w:r>
        <w:rPr>
          <w:sz w:val="24"/>
        </w:rPr>
        <w:t>二、词汇语法：阅读下面的句子，从A、B、C 三个选项中选出一个能填入空白处的最佳选项。</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8.</w:t>
        <w:t xml:space="preserve">    </w:t>
      </w:r>
      <w:r>
        <w:rPr>
          <w:sz w:val="24"/>
        </w:rPr>
        <w:t>How do I _______ the gym?</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get to</w:t>
        <w:br/>
        <w:br/>
      </w:r>
      <w:r>
        <w:rPr>
          <w:sz w:val="16"/>
        </w:rPr>
        <w:t>B.</w:t>
        <w:t xml:space="preserve">    </w:t>
      </w:r>
      <w:r>
        <w:rPr>
          <w:sz w:val="16"/>
        </w:rPr>
        <w:t>arrive</w:t>
        <w:br/>
        <w:br/>
      </w:r>
      <w:r>
        <w:rPr>
          <w:sz w:val="16"/>
        </w:rPr>
        <w:t>C.</w:t>
        <w:t xml:space="preserve">    </w:t>
      </w:r>
      <w:r>
        <w:rPr>
          <w:sz w:val="16"/>
        </w:rPr>
        <w:t>go</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He can ________ good English.</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speak</w:t>
        <w:br/>
        <w:br/>
      </w:r>
      <w:r>
        <w:rPr>
          <w:sz w:val="16"/>
        </w:rPr>
        <w:t>B.</w:t>
        <w:t xml:space="preserve">    </w:t>
      </w:r>
      <w:r>
        <w:rPr>
          <w:sz w:val="16"/>
        </w:rPr>
        <w:t>talk</w:t>
        <w:br/>
        <w:br/>
      </w:r>
      <w:r>
        <w:rPr>
          <w:sz w:val="16"/>
        </w:rPr>
        <w:t>C.</w:t>
        <w:t xml:space="preserve">    </w:t>
      </w:r>
      <w:r>
        <w:rPr>
          <w:sz w:val="16"/>
        </w:rPr>
        <w:t>say</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 xml:space="preserve"> I think ________ is impolite to call people by their first names.</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it</w:t>
        <w:br/>
        <w:br/>
      </w:r>
      <w:r>
        <w:rPr>
          <w:sz w:val="16"/>
        </w:rPr>
        <w:t>B.</w:t>
        <w:t xml:space="preserve">    </w:t>
      </w:r>
      <w:r>
        <w:rPr>
          <w:sz w:val="16"/>
        </w:rPr>
        <w:t>as</w:t>
        <w:br/>
        <w:br/>
      </w:r>
      <w:r>
        <w:rPr>
          <w:sz w:val="16"/>
        </w:rPr>
        <w:t>C.</w:t>
        <w:t xml:space="preserve">    </w:t>
      </w:r>
      <w:r>
        <w:rPr>
          <w:sz w:val="16"/>
        </w:rPr>
        <w:t>that</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People here usually _______ each other by their first names instead of family names.</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call</w:t>
        <w:br/>
        <w:br/>
      </w:r>
      <w:r>
        <w:rPr>
          <w:sz w:val="16"/>
        </w:rPr>
        <w:t>B.</w:t>
        <w:t xml:space="preserve">    </w:t>
      </w:r>
      <w:r>
        <w:rPr>
          <w:sz w:val="16"/>
        </w:rPr>
        <w:t>work</w:t>
        <w:br/>
        <w:br/>
      </w:r>
      <w:r>
        <w:rPr>
          <w:sz w:val="16"/>
        </w:rPr>
        <w:t>C.</w:t>
        <w:t xml:space="preserve">    </w:t>
      </w:r>
      <w:r>
        <w:rPr>
          <w:sz w:val="16"/>
        </w:rPr>
        <w:t>hear</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________ means to do what you should do on time.</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To be punctual</w:t>
        <w:br/>
        <w:br/>
      </w:r>
      <w:r>
        <w:rPr>
          <w:sz w:val="16"/>
        </w:rPr>
        <w:t>B.</w:t>
        <w:t xml:space="preserve">    </w:t>
      </w:r>
      <w:r>
        <w:rPr>
          <w:sz w:val="16"/>
        </w:rPr>
        <w:t xml:space="preserve">Be punctual      </w:t>
        <w:br/>
        <w:br/>
      </w:r>
      <w:r>
        <w:rPr>
          <w:sz w:val="16"/>
        </w:rPr>
        <w:t>C.</w:t>
        <w:t xml:space="preserve">    </w:t>
      </w:r>
      <w:r>
        <w:rPr>
          <w:sz w:val="16"/>
        </w:rPr>
        <w:t>Punctual</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Within the team, a work plan can tell each member what ________ and why.</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is being doing</w:t>
        <w:br/>
        <w:br/>
      </w:r>
      <w:r>
        <w:rPr>
          <w:sz w:val="16"/>
        </w:rPr>
        <w:t>B.</w:t>
        <w:t xml:space="preserve">    </w:t>
      </w:r>
      <w:r>
        <w:rPr>
          <w:sz w:val="16"/>
        </w:rPr>
        <w:t>has done</w:t>
        <w:br/>
        <w:br/>
      </w:r>
      <w:r>
        <w:rPr>
          <w:sz w:val="16"/>
        </w:rPr>
        <w:t>C.</w:t>
        <w:t xml:space="preserve">    </w:t>
      </w:r>
      <w:r>
        <w:rPr>
          <w:sz w:val="16"/>
        </w:rPr>
        <w:t>has been done</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I usually go to the office ________ train.</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at</w:t>
        <w:br/>
        <w:br/>
      </w:r>
      <w:r>
        <w:rPr>
          <w:sz w:val="16"/>
        </w:rPr>
        <w:t>B.</w:t>
        <w:t xml:space="preserve">    </w:t>
      </w:r>
      <w:r>
        <w:rPr>
          <w:sz w:val="16"/>
        </w:rPr>
        <w:t>by</w:t>
        <w:br/>
        <w:br/>
      </w:r>
      <w:r>
        <w:rPr>
          <w:sz w:val="16"/>
        </w:rPr>
        <w:t>C.</w:t>
        <w:t xml:space="preserve">    </w:t>
      </w:r>
      <w:r>
        <w:rPr>
          <w:sz w:val="16"/>
        </w:rPr>
        <w:t>on</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The work was done _______ her instructions.</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according to</w:t>
        <w:br/>
        <w:br/>
      </w:r>
      <w:r>
        <w:rPr>
          <w:sz w:val="16"/>
        </w:rPr>
        <w:t>B.</w:t>
        <w:t xml:space="preserve">    </w:t>
      </w:r>
      <w:r>
        <w:rPr>
          <w:sz w:val="16"/>
        </w:rPr>
        <w:t>according with</w:t>
        <w:br/>
        <w:br/>
      </w:r>
      <w:r>
        <w:rPr>
          <w:sz w:val="16"/>
        </w:rPr>
        <w:t>C.</w:t>
        <w:t xml:space="preserve">    </w:t>
      </w:r>
      <w:r>
        <w:rPr>
          <w:sz w:val="16"/>
        </w:rPr>
        <w:t>accordance with</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Such office software is popular ________ the executive secretaries.</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to</w:t>
        <w:br/>
        <w:br/>
      </w:r>
      <w:r>
        <w:rPr>
          <w:sz w:val="16"/>
        </w:rPr>
        <w:t>B.</w:t>
        <w:t xml:space="preserve">    </w:t>
      </w:r>
      <w:r>
        <w:rPr>
          <w:sz w:val="16"/>
        </w:rPr>
        <w:t>on</w:t>
        <w:br/>
        <w:br/>
      </w:r>
      <w:r>
        <w:rPr>
          <w:sz w:val="16"/>
        </w:rPr>
        <w:t>C.</w:t>
        <w:t xml:space="preserve">    </w:t>
      </w:r>
      <w:r>
        <w:rPr>
          <w:sz w:val="16"/>
        </w:rPr>
        <w:t>with</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17.</w:t>
        <w:t xml:space="preserve">    </w:t>
      </w:r>
      <w:r>
        <w:rPr>
          <w:sz w:val="24"/>
        </w:rPr>
        <w:t>This is true of management ________ of workers.</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but</w:t>
        <w:br/>
        <w:br/>
      </w:r>
      <w:r>
        <w:rPr>
          <w:sz w:val="16"/>
        </w:rPr>
        <w:t>B.</w:t>
        <w:t xml:space="preserve">    </w:t>
      </w:r>
      <w:r>
        <w:rPr>
          <w:sz w:val="16"/>
        </w:rPr>
        <w:t>as well as</w:t>
        <w:br/>
        <w:br/>
      </w:r>
      <w:r>
        <w:rPr>
          <w:sz w:val="16"/>
        </w:rPr>
        <w:t>C.</w:t>
        <w:t xml:space="preserve">    </w:t>
      </w:r>
      <w:r>
        <w:rPr>
          <w:sz w:val="16"/>
        </w:rPr>
        <w:t>also</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18.</w:t>
        <w:t xml:space="preserve">    </w:t>
      </w:r>
      <w:r>
        <w:rPr>
          <w:sz w:val="24"/>
        </w:rPr>
        <w:t>We have to ________ at the hotel before 6 p.m.</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check in</w:t>
        <w:br/>
        <w:br/>
      </w:r>
      <w:r>
        <w:rPr>
          <w:sz w:val="16"/>
        </w:rPr>
        <w:t>B.</w:t>
        <w:t xml:space="preserve">    </w:t>
      </w:r>
      <w:r>
        <w:rPr>
          <w:sz w:val="16"/>
        </w:rPr>
        <w:t>check off</w:t>
        <w:br/>
        <w:br/>
      </w:r>
      <w:r>
        <w:rPr>
          <w:sz w:val="16"/>
        </w:rPr>
        <w:t>C.</w:t>
        <w:t xml:space="preserve">    </w:t>
      </w:r>
      <w:r>
        <w:rPr>
          <w:sz w:val="16"/>
        </w:rPr>
        <w:t>check on</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19.</w:t>
        <w:t xml:space="preserve">    </w:t>
      </w:r>
      <w:r>
        <w:rPr>
          <w:sz w:val="24"/>
        </w:rPr>
        <w:t>A good tour guide tells visitors ________.</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What they couldn't miss during the trip</w:t>
        <w:br/>
        <w:br/>
      </w:r>
      <w:r>
        <w:rPr>
          <w:sz w:val="16"/>
        </w:rPr>
        <w:t>B.</w:t>
        <w:t xml:space="preserve">    </w:t>
      </w:r>
      <w:r>
        <w:rPr>
          <w:sz w:val="16"/>
        </w:rPr>
        <w:t>What during the trip they couldn't miss</w:t>
        <w:br/>
        <w:br/>
      </w:r>
      <w:r>
        <w:rPr>
          <w:sz w:val="16"/>
        </w:rPr>
        <w:t>C.</w:t>
        <w:t xml:space="preserve">    </w:t>
      </w:r>
      <w:r>
        <w:rPr>
          <w:sz w:val="16"/>
        </w:rPr>
        <w:t>What couldn't miss they during the trip</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20.</w:t>
        <w:t xml:space="preserve">    </w:t>
      </w:r>
      <w:r>
        <w:rPr>
          <w:sz w:val="24"/>
        </w:rPr>
        <w:t>Charles regretted _______ the TV set last year. The price has now come down.</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to buy</w:t>
        <w:br/>
        <w:br/>
      </w:r>
      <w:r>
        <w:rPr>
          <w:sz w:val="16"/>
        </w:rPr>
        <w:t>B.</w:t>
        <w:t xml:space="preserve">    </w:t>
      </w:r>
      <w:r>
        <w:rPr>
          <w:sz w:val="16"/>
        </w:rPr>
        <w:t>buying</w:t>
        <w:br/>
        <w:br/>
      </w:r>
      <w:r>
        <w:rPr>
          <w:sz w:val="16"/>
        </w:rPr>
        <w:t>C.</w:t>
        <w:t xml:space="preserve">    </w:t>
      </w:r>
      <w:r>
        <w:rPr>
          <w:sz w:val="16"/>
        </w:rPr>
        <w:t xml:space="preserve">of </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21.</w:t>
        <w:t xml:space="preserve">    </w:t>
      </w:r>
      <w:r>
        <w:rPr>
          <w:sz w:val="24"/>
        </w:rPr>
        <w:t>Neither John ________ his father was able to wake up early enough to catch the morning train.</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or</w:t>
        <w:br/>
        <w:br/>
      </w:r>
      <w:r>
        <w:rPr>
          <w:sz w:val="16"/>
        </w:rPr>
        <w:t>B.</w:t>
        <w:t xml:space="preserve">    </w:t>
      </w:r>
      <w:r>
        <w:rPr>
          <w:sz w:val="16"/>
        </w:rPr>
        <w:t>nor</w:t>
        <w:br/>
        <w:br/>
      </w:r>
      <w:r>
        <w:rPr>
          <w:sz w:val="16"/>
        </w:rPr>
        <w:t>C.</w:t>
        <w:t xml:space="preserve">    </w:t>
      </w:r>
      <w:r>
        <w:rPr>
          <w:sz w:val="16"/>
        </w:rPr>
        <w:t>but</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Children under fifteen are not permitted to see movies _____ bad for their mental development.</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that are</w:t>
        <w:br/>
        <w:br/>
      </w:r>
      <w:r>
        <w:rPr>
          <w:sz w:val="16"/>
        </w:rPr>
        <w:t>B.</w:t>
        <w:t xml:space="preserve">    </w:t>
      </w:r>
      <w:r>
        <w:rPr>
          <w:sz w:val="16"/>
        </w:rPr>
        <w:t>what are</w:t>
        <w:br/>
        <w:br/>
      </w:r>
      <w:r>
        <w:rPr>
          <w:sz w:val="16"/>
        </w:rPr>
        <w:t>C.</w:t>
        <w:t xml:space="preserve">    </w:t>
      </w:r>
      <w:r>
        <w:rPr>
          <w:sz w:val="16"/>
        </w:rPr>
        <w:t>as are</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t xml:space="preserve">    </w:t>
      </w:r>
      <w:r>
        <w:rPr>
          <w:sz w:val="24"/>
        </w:rPr>
        <w:t>三、阅读理解</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24.</w:t>
        <w:t xml:space="preserve">    </w:t>
      </w:r>
      <w:r>
        <w:rPr>
          <w:sz w:val="24"/>
        </w:rPr>
        <w:t>阅读下面的短文，从A、B、C三个选项中选出一个正确答案。</w:t>
        <w:br/>
      </w:r>
      <w:r>
        <w:rPr>
          <w:sz w:val="24"/>
        </w:rPr>
        <w:t>Hi, Joe,</w:t>
        <w:br/>
      </w:r>
      <w:r>
        <w:rPr>
          <w:sz w:val="24"/>
        </w:rPr>
        <w:t xml:space="preserve">         How are you? I'm sitting on the balcony of my hotel. I am looking at Hyde Park in London and I am thinking about my life here. I am having a wonderful time. I like my job—it is very interesting, and my colleagues are great. I love London—it's busy, noisy, crowded and exciting. The cinemas, theatres, pubs and restaurants are really nice, but they're too expensive! I think the people in London are very friendly (surprise!) and I've got some new friends.</w:t>
        <w:br/>
      </w:r>
      <w:r>
        <w:rPr>
          <w:sz w:val="24"/>
        </w:rPr>
        <w:t xml:space="preserve">         What is the weather like in Shanghai? Is it raining? Here it's lovely! It isn't foggy! The sun is shining and the birds are singing. It's very warm.</w:t>
        <w:br/>
      </w:r>
      <w:r>
        <w:rPr>
          <w:sz w:val="24"/>
        </w:rPr>
        <w:t xml:space="preserve">         And it is my birthday today.</w:t>
        <w:br/>
      </w:r>
      <w:r>
        <w:rPr>
          <w:sz w:val="24"/>
        </w:rPr>
        <w:t xml:space="preserve">         But I am missing you all in Shanghai. COME AND VISIT!</w:t>
        <w:br/>
      </w:r>
      <w:r>
        <w:rPr>
          <w:sz w:val="24"/>
        </w:rPr>
        <w:t xml:space="preserve">         Love,</w:t>
        <w:br/>
      </w:r>
      <w:r>
        <w:rPr>
          <w:sz w:val="24"/>
        </w:rPr>
        <w:t xml:space="preserve">         Xiaoyan</w:t>
        <w:br/>
      </w:r>
      <w:r>
        <w:rPr>
          <w:sz w:val="24"/>
        </w:rPr>
        <w:t xml:space="preserve"> </w:t>
        <w:br/>
      </w:r>
      <w:r>
        <w:rPr>
          <w:sz w:val="24"/>
        </w:rPr>
        <w:t xml:space="preserve"> What does Xiaoyan stay in London for? </w:t>
      </w:r>
      <w:r>
        <w:rPr>
          <w:sz w:val="24"/>
          <w:u w:val="single"/>
        </w:rPr>
        <w:t xml:space="preserve">   </w:t>
      </w:r>
      <w:r>
        <w:rPr>
          <w:sz w:val="24"/>
          <w:u w:val="single"/>
        </w:rPr>
        <w:t>1</w:t>
      </w:r>
      <w:r>
        <w:rPr>
          <w:sz w:val="24"/>
          <w:u w:val="single"/>
        </w:rPr>
        <w:t xml:space="preserve">   </w:t>
      </w:r>
      <w:r>
        <w:rPr>
          <w:sz w:val="24"/>
        </w:rPr>
        <w:t xml:space="preserve"> </w:t>
        <w:br/>
      </w:r>
      <w:r>
        <w:rPr>
          <w:sz w:val="24"/>
        </w:rPr>
        <w:t xml:space="preserve">A. She is having a holiday.                        </w:t>
        <w:br/>
      </w:r>
      <w:r>
        <w:rPr>
          <w:sz w:val="24"/>
        </w:rPr>
        <w:t>B. She is working.</w:t>
        <w:br/>
      </w:r>
      <w:r>
        <w:rPr>
          <w:sz w:val="24"/>
        </w:rPr>
        <w:t>C. She is visiting some of her colleagues.</w:t>
        <w:br/>
      </w:r>
      <w:r>
        <w:rPr>
          <w:sz w:val="24"/>
        </w:rPr>
        <w:t xml:space="preserve">2. What are Xiaoyan's London colleagues like? </w:t>
      </w:r>
      <w:r>
        <w:rPr>
          <w:sz w:val="24"/>
          <w:u w:val="single"/>
        </w:rPr>
        <w:t xml:space="preserve">   </w:t>
      </w:r>
      <w:r>
        <w:rPr>
          <w:sz w:val="24"/>
          <w:u w:val="single"/>
        </w:rPr>
        <w:t>2</w:t>
      </w:r>
      <w:r>
        <w:rPr>
          <w:sz w:val="24"/>
          <w:u w:val="single"/>
        </w:rPr>
        <w:t xml:space="preserve">   </w:t>
      </w:r>
      <w:r>
        <w:rPr>
          <w:sz w:val="24"/>
        </w:rPr>
        <w:t xml:space="preserve"> </w:t>
        <w:br/>
      </w:r>
      <w:r>
        <w:rPr>
          <w:sz w:val="24"/>
        </w:rPr>
        <w:t xml:space="preserve">A. They are very important.                            </w:t>
        <w:br/>
      </w:r>
      <w:r>
        <w:rPr>
          <w:sz w:val="24"/>
        </w:rPr>
        <w:t xml:space="preserve">B. They are very serious. </w:t>
        <w:br/>
      </w:r>
      <w:r>
        <w:rPr>
          <w:sz w:val="24"/>
        </w:rPr>
        <w:t>C. They are very nice.</w:t>
        <w:br/>
      </w:r>
      <w:r>
        <w:rPr>
          <w:sz w:val="24"/>
        </w:rPr>
        <w:t xml:space="preserve">3. What does Xiaoyan think of London? </w:t>
      </w:r>
      <w:r>
        <w:rPr>
          <w:sz w:val="24"/>
          <w:u w:val="single"/>
        </w:rPr>
        <w:t xml:space="preserve">   </w:t>
      </w:r>
      <w:r>
        <w:rPr>
          <w:sz w:val="24"/>
          <w:u w:val="single"/>
        </w:rPr>
        <w:t>3</w:t>
      </w:r>
      <w:r>
        <w:rPr>
          <w:sz w:val="24"/>
          <w:u w:val="single"/>
        </w:rPr>
        <w:t xml:space="preserve">   </w:t>
      </w:r>
      <w:r>
        <w:rPr>
          <w:sz w:val="24"/>
        </w:rPr>
        <w:t xml:space="preserve"> </w:t>
        <w:br/>
      </w:r>
      <w:r>
        <w:rPr>
          <w:sz w:val="24"/>
        </w:rPr>
        <w:t xml:space="preserve">A. She thinks it is relaxed.                       </w:t>
        <w:br/>
      </w:r>
      <w:r>
        <w:rPr>
          <w:sz w:val="24"/>
        </w:rPr>
        <w:t>B. She thinks it is cheap.</w:t>
        <w:br/>
      </w:r>
      <w:r>
        <w:rPr>
          <w:sz w:val="24"/>
        </w:rPr>
        <w:t>C. She thinks it is exciting.</w:t>
        <w:br/>
      </w:r>
      <w:r>
        <w:rPr>
          <w:sz w:val="24"/>
        </w:rPr>
        <w:t xml:space="preserve">4. What does Xiaoyan think of people in London? </w:t>
      </w:r>
      <w:r>
        <w:rPr>
          <w:sz w:val="24"/>
          <w:u w:val="single"/>
        </w:rPr>
        <w:t xml:space="preserve">   </w:t>
      </w:r>
      <w:r>
        <w:rPr>
          <w:sz w:val="24"/>
          <w:u w:val="single"/>
        </w:rPr>
        <w:t>4</w:t>
      </w:r>
      <w:r>
        <w:rPr>
          <w:sz w:val="24"/>
          <w:u w:val="single"/>
        </w:rPr>
        <w:t xml:space="preserve">   </w:t>
      </w:r>
      <w:r>
        <w:rPr>
          <w:sz w:val="24"/>
        </w:rPr>
        <w:t xml:space="preserve"> </w:t>
        <w:br/>
      </w:r>
      <w:r>
        <w:rPr>
          <w:sz w:val="24"/>
        </w:rPr>
        <w:t xml:space="preserve">A. She thinks they are interesting.      </w:t>
        <w:br/>
      </w:r>
      <w:r>
        <w:rPr>
          <w:sz w:val="24"/>
        </w:rPr>
        <w:t>B. She thinks they are friendly.</w:t>
        <w:br/>
      </w:r>
      <w:r>
        <w:rPr>
          <w:sz w:val="24"/>
        </w:rPr>
        <w:t>C. She thinks they are surprising.</w:t>
        <w:br/>
      </w:r>
      <w:r>
        <w:rPr>
          <w:sz w:val="24"/>
        </w:rPr>
        <w:t xml:space="preserve">5. What's the weather like in London when Xiaoyan is writing this letter? </w:t>
      </w:r>
      <w:r>
        <w:rPr>
          <w:sz w:val="24"/>
          <w:u w:val="single"/>
        </w:rPr>
        <w:t xml:space="preserve">   </w:t>
      </w:r>
      <w:r>
        <w:rPr>
          <w:sz w:val="24"/>
          <w:u w:val="single"/>
        </w:rPr>
        <w:t>5</w:t>
      </w:r>
      <w:r>
        <w:rPr>
          <w:sz w:val="24"/>
          <w:u w:val="single"/>
        </w:rPr>
        <w:t xml:space="preserve">   </w:t>
      </w:r>
      <w:r>
        <w:rPr>
          <w:sz w:val="24"/>
        </w:rPr>
        <w:t xml:space="preserve"> </w:t>
        <w:br/>
      </w:r>
      <w:r>
        <w:rPr>
          <w:sz w:val="24"/>
        </w:rPr>
        <w:t>A. It is warm.</w:t>
        <w:br/>
      </w:r>
      <w:r>
        <w:rPr>
          <w:sz w:val="24"/>
        </w:rPr>
        <w:t>B. It is foggy.</w:t>
        <w:br/>
      </w:r>
      <w:r>
        <w:rPr>
          <w:sz w:val="24"/>
        </w:rPr>
        <w:t>C. It is cloudy.</w:t>
        <w:br/>
      </w:r>
    </w:p>
    <w:p>
      <w:pPr>
        <w:spacing w:line="240" w:lineRule="auto"/>
        <w:jc w:val="left"/>
      </w:pPr>
      <w:r>
        <w:rPr>
          <w:sz w:val="18"/>
        </w:rPr>
      </w:r>
      <w:r>
        <w:rPr>
          <w:color w:val="494949"/>
          <w:sz w:val="18"/>
        </w:rPr>
        <w:t>完形填空题</w:t>
      </w:r>
      <w:r>
        <w:rPr>
          <w:color w:val="494949"/>
          <w:sz w:val="18"/>
        </w:rPr>
        <w:t>(</w:t>
      </w:r>
      <w:r>
        <w:rPr>
          <w:color w:val="494949"/>
          <w:sz w:val="18"/>
        </w:rPr>
        <w:t>20.0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B(2) C(3) C(4) B(5) A</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阅读下面的句子，根据文章内容进行判断，正确写“T”，错误写“F”。</w:t>
        <w:br/>
      </w:r>
      <w:r>
        <w:rPr>
          <w:sz w:val="24"/>
        </w:rPr>
        <w:t xml:space="preserve">         In Britain, people usually have a doctor near their home or in their town. This is the local doctor. You have to register with a doctor before you can make an appointment. You usually have to fill in a form and the doctor examines you. Families often all register with the same doctor.</w:t>
        <w:br/>
      </w:r>
      <w:r>
        <w:rPr>
          <w:sz w:val="24"/>
        </w:rPr>
        <w:t xml:space="preserve">         Doctors often work together in groups, and the name of the place where they work is a Doctor’s Surgery. The government pays for this system, and it is free to go to see your doctor. If the doctor decides that you need treatment he can prescribe medicine. For example,he can prescribe antibiotics for an infection. Medicine can be tablets to take with water or liquid to drink. The doctor writes the prescription. You take the prescription to the chemist's, and the chemist will make up the medicine for you. You usually have to pay some money for the medicine—but you don’t have to pay the full price.</w:t>
        <w:br/>
      </w:r>
      <w:r>
        <w:rPr>
          <w:sz w:val="24"/>
        </w:rPr>
        <w:t xml:space="preserve"> </w:t>
        <w:br/>
      </w:r>
      <w:r>
        <w:rPr>
          <w:sz w:val="24"/>
        </w:rPr>
        <w:t xml:space="preserve"> British people usually go a long way to see a doctor. </w:t>
      </w:r>
      <w:r>
        <w:rPr>
          <w:sz w:val="24"/>
          <w:u w:val="single"/>
        </w:rPr>
        <w:t xml:space="preserve">   </w:t>
      </w:r>
      <w:r>
        <w:rPr>
          <w:sz w:val="24"/>
          <w:u w:val="single"/>
        </w:rPr>
        <w:t>1</w:t>
      </w:r>
      <w:r>
        <w:rPr>
          <w:sz w:val="24"/>
          <w:u w:val="single"/>
        </w:rPr>
        <w:t xml:space="preserve">   </w:t>
      </w:r>
      <w:r>
        <w:rPr>
          <w:sz w:val="24"/>
        </w:rPr>
        <w:t xml:space="preserve"> </w:t>
        <w:br/>
      </w:r>
      <w:r>
        <w:rPr>
          <w:sz w:val="24"/>
        </w:rPr>
        <w:t xml:space="preserve">2. British families often register with the same doctor.  </w:t>
      </w:r>
      <w:r>
        <w:rPr>
          <w:sz w:val="24"/>
          <w:u w:val="single"/>
        </w:rPr>
        <w:t xml:space="preserve">   </w:t>
      </w:r>
      <w:r>
        <w:rPr>
          <w:sz w:val="24"/>
          <w:u w:val="single"/>
        </w:rPr>
        <w:t>2</w:t>
      </w:r>
      <w:r>
        <w:rPr>
          <w:sz w:val="24"/>
          <w:u w:val="single"/>
        </w:rPr>
        <w:t xml:space="preserve">   </w:t>
      </w:r>
      <w:r>
        <w:rPr>
          <w:sz w:val="24"/>
        </w:rPr>
        <w:t xml:space="preserve"> </w:t>
        <w:br/>
      </w:r>
      <w:r>
        <w:rPr>
          <w:sz w:val="24"/>
        </w:rPr>
        <w:t xml:space="preserve">3. Doctors always work alone in their own Doctor's Surgery.  </w:t>
      </w:r>
      <w:r>
        <w:rPr>
          <w:sz w:val="24"/>
          <w:u w:val="single"/>
        </w:rPr>
        <w:t xml:space="preserve">   </w:t>
      </w:r>
      <w:r>
        <w:rPr>
          <w:sz w:val="24"/>
          <w:u w:val="single"/>
        </w:rPr>
        <w:t>3</w:t>
      </w:r>
      <w:r>
        <w:rPr>
          <w:sz w:val="24"/>
          <w:u w:val="single"/>
        </w:rPr>
        <w:t xml:space="preserve">   </w:t>
      </w:r>
      <w:r>
        <w:rPr>
          <w:sz w:val="24"/>
        </w:rPr>
        <w:t xml:space="preserve"> </w:t>
        <w:br/>
      </w:r>
      <w:r>
        <w:rPr>
          <w:sz w:val="24"/>
        </w:rPr>
        <w:t xml:space="preserve">4. British people don't have to pay when they see their doctor.  </w:t>
      </w:r>
      <w:r>
        <w:rPr>
          <w:sz w:val="24"/>
          <w:u w:val="single"/>
        </w:rPr>
        <w:t xml:space="preserve">   </w:t>
      </w:r>
      <w:r>
        <w:rPr>
          <w:sz w:val="24"/>
          <w:u w:val="single"/>
        </w:rPr>
        <w:t>4</w:t>
      </w:r>
      <w:r>
        <w:rPr>
          <w:sz w:val="24"/>
          <w:u w:val="single"/>
        </w:rPr>
        <w:t xml:space="preserve">   </w:t>
      </w:r>
      <w:r>
        <w:rPr>
          <w:sz w:val="24"/>
        </w:rPr>
        <w:t xml:space="preserve"> </w:t>
        <w:br/>
      </w:r>
      <w:r>
        <w:rPr>
          <w:sz w:val="24"/>
        </w:rPr>
        <w:t xml:space="preserve">5. British people usually have to pay for their prescription at the chemist's.  </w:t>
      </w:r>
      <w:r>
        <w:rPr>
          <w:sz w:val="24"/>
          <w:u w:val="single"/>
        </w:rPr>
        <w:t xml:space="preserve">   </w:t>
      </w:r>
      <w:r>
        <w:rPr>
          <w:sz w:val="24"/>
          <w:u w:val="single"/>
        </w:rPr>
        <w:t>5</w:t>
      </w:r>
      <w:r>
        <w:rPr>
          <w:sz w:val="24"/>
          <w:u w:val="single"/>
        </w:rPr>
        <w:t xml:space="preserve">   </w:t>
      </w:r>
      <w:r>
        <w:rPr>
          <w:sz w:val="24"/>
        </w:rPr>
        <w:t xml:space="preserve"> </w:t>
        <w:br/>
      </w:r>
      <w:r>
        <w:rPr>
          <w:sz w:val="24"/>
        </w:rPr>
        <w:t xml:space="preserve"> </w:t>
        <w:br/>
      </w:r>
    </w:p>
    <w:p>
      <w:pPr>
        <w:spacing w:line="240" w:lineRule="auto"/>
        <w:jc w:val="left"/>
      </w:pPr>
      <w:r>
        <w:rPr>
          <w:sz w:val="18"/>
        </w:rPr>
      </w:r>
      <w:r>
        <w:rPr>
          <w:color w:val="494949"/>
          <w:sz w:val="18"/>
        </w:rPr>
        <w:t>完形填空题</w:t>
      </w:r>
      <w:r>
        <w:rPr>
          <w:color w:val="494949"/>
          <w:sz w:val="18"/>
        </w:rPr>
        <w:t>(</w:t>
      </w:r>
      <w:r>
        <w:rPr>
          <w:color w:val="494949"/>
          <w:sz w:val="18"/>
        </w:rPr>
        <w:t>20.0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br/>
      </w:r>
      <w:r>
        <w:rPr>
          <w:sz w:val="16"/>
        </w:rPr>
        <w:t>正确答案</w:t>
      </w:r>
      <w:r>
        <w:rPr>
          <w:sz w:val="16"/>
        </w:rPr>
        <w:t>：(1) B(2) A(3) B(4) A(5) B</w:t>
        <w:br/>
      </w:r>
      <w:r>
        <w:rPr>
          <w:sz w:val="16"/>
        </w:rPr>
        <w:t>答案解释</w:t>
      </w:r>
      <w:r>
        <w:rPr>
          <w:sz w:val="16"/>
        </w:rPr>
        <w:t>：暂无</w:t>
      </w:r>
    </w:p>
    <w:p>
      <w:pPr>
        <w:spacing w:line="240" w:lineRule="auto" w:before="400" w:after="0"/>
        <w:jc w:val="left"/>
      </w:pPr>
      <w:r/>
      <w:r>
        <w:rPr>
          <w:sz w:val="24"/>
        </w:rPr>
        <w:t xml:space="preserve">    </w:t>
      </w:r>
      <w:r>
        <w:rPr>
          <w:sz w:val="24"/>
        </w:rPr>
        <w:t>四、翻译：从以下A、B、C三个选项中选择出最正确的翻译。</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27.</w:t>
        <w:t xml:space="preserve">    </w:t>
      </w:r>
      <w:r>
        <w:rPr>
          <w:sz w:val="24"/>
        </w:rPr>
        <w:t>从以下A、B、C三个选项中选出与英文最适合的中文翻译。</w:t>
        <w:br/>
      </w:r>
      <w:r>
        <w:rPr>
          <w:sz w:val="24"/>
        </w:rPr>
        <w:t xml:space="preserve"> We shall be flying to South America this time next month. </w:t>
      </w:r>
      <w:r>
        <w:rPr>
          <w:sz w:val="24"/>
          <w:u w:val="single"/>
        </w:rPr>
        <w:t xml:space="preserve">   </w:t>
      </w:r>
      <w:r>
        <w:rPr>
          <w:sz w:val="24"/>
          <w:u w:val="single"/>
        </w:rPr>
        <w:t>1</w:t>
      </w:r>
      <w:r>
        <w:rPr>
          <w:sz w:val="24"/>
          <w:u w:val="single"/>
        </w:rPr>
        <w:t xml:space="preserve">   </w:t>
      </w:r>
      <w:r>
        <w:rPr>
          <w:sz w:val="24"/>
        </w:rPr>
        <w:t xml:space="preserve">  </w:t>
        <w:br/>
      </w:r>
      <w:r>
        <w:rPr>
          <w:sz w:val="24"/>
        </w:rPr>
        <w:t>A. 下个月的今天我们将乘飞机去往南美洲。</w:t>
        <w:br/>
      </w:r>
      <w:r>
        <w:rPr>
          <w:sz w:val="24"/>
        </w:rPr>
        <w:t>B. 下个月的今天之前我们将乘飞机去往南美洲。</w:t>
        <w:br/>
      </w:r>
      <w:r>
        <w:rPr>
          <w:sz w:val="24"/>
        </w:rPr>
        <w:t>C. 下个月我们应该乘飞机去南美洲。</w:t>
        <w:br/>
      </w:r>
      <w:r>
        <w:rPr>
          <w:sz w:val="24"/>
        </w:rPr>
        <w:t xml:space="preserve">2. I want to know when he is leaving for New York tomorrow. </w:t>
      </w:r>
      <w:r>
        <w:rPr>
          <w:sz w:val="24"/>
          <w:u w:val="single"/>
        </w:rPr>
        <w:t xml:space="preserve">   </w:t>
      </w:r>
      <w:r>
        <w:rPr>
          <w:sz w:val="24"/>
          <w:u w:val="single"/>
        </w:rPr>
        <w:t>2</w:t>
      </w:r>
      <w:r>
        <w:rPr>
          <w:sz w:val="24"/>
          <w:u w:val="single"/>
        </w:rPr>
        <w:t xml:space="preserve">   </w:t>
      </w:r>
      <w:r>
        <w:rPr>
          <w:sz w:val="24"/>
        </w:rPr>
        <w:t xml:space="preserve">  </w:t>
        <w:br/>
      </w:r>
      <w:r>
        <w:rPr>
          <w:sz w:val="24"/>
        </w:rPr>
        <w:t>A. 我想知道他明天什么时候离开纽约。</w:t>
        <w:br/>
      </w:r>
      <w:r>
        <w:rPr>
          <w:sz w:val="24"/>
        </w:rPr>
        <w:t>B. 我想知道他明天什么时候正在去纽约。</w:t>
        <w:br/>
      </w:r>
      <w:r>
        <w:rPr>
          <w:sz w:val="24"/>
        </w:rPr>
        <w:t>C. 我想知道他明天什么时候动身去纽约。</w:t>
        <w:br/>
      </w:r>
      <w:r>
        <w:rPr>
          <w:sz w:val="24"/>
        </w:rPr>
        <w:t xml:space="preserve">3. Will this be a one-way trip? </w:t>
      </w:r>
      <w:r>
        <w:rPr>
          <w:sz w:val="24"/>
          <w:u w:val="single"/>
        </w:rPr>
        <w:t xml:space="preserve">   </w:t>
      </w:r>
      <w:r>
        <w:rPr>
          <w:sz w:val="24"/>
          <w:u w:val="single"/>
        </w:rPr>
        <w:t>3</w:t>
      </w:r>
      <w:r>
        <w:rPr>
          <w:sz w:val="24"/>
          <w:u w:val="single"/>
        </w:rPr>
        <w:t xml:space="preserve">   </w:t>
      </w:r>
      <w:r>
        <w:rPr>
          <w:sz w:val="24"/>
        </w:rPr>
        <w:t xml:space="preserve">  </w:t>
        <w:br/>
      </w:r>
      <w:r>
        <w:rPr>
          <w:sz w:val="24"/>
        </w:rPr>
        <w:t>A. 您是一个人旅行吗？</w:t>
        <w:br/>
      </w:r>
      <w:r>
        <w:rPr>
          <w:sz w:val="24"/>
        </w:rPr>
        <w:t>B. 您的旅行是一条线路吗？</w:t>
        <w:br/>
      </w:r>
      <w:r>
        <w:rPr>
          <w:sz w:val="24"/>
        </w:rPr>
        <w:t>C. 您是单程旅行吗？</w:t>
        <w:br/>
      </w:r>
      <w:r>
        <w:rPr>
          <w:sz w:val="24"/>
        </w:rPr>
        <w:t xml:space="preserve">4. Thanks to our hard work, we can fulfill the task on time. </w:t>
      </w:r>
      <w:r>
        <w:rPr>
          <w:sz w:val="24"/>
          <w:u w:val="single"/>
        </w:rPr>
        <w:t xml:space="preserve">   </w:t>
      </w:r>
      <w:r>
        <w:rPr>
          <w:sz w:val="24"/>
          <w:u w:val="single"/>
        </w:rPr>
        <w:t>4</w:t>
      </w:r>
      <w:r>
        <w:rPr>
          <w:sz w:val="24"/>
          <w:u w:val="single"/>
        </w:rPr>
        <w:t xml:space="preserve">   </w:t>
      </w:r>
      <w:r>
        <w:rPr>
          <w:sz w:val="24"/>
        </w:rPr>
        <w:t xml:space="preserve">  </w:t>
        <w:br/>
      </w:r>
      <w:r>
        <w:rPr>
          <w:sz w:val="24"/>
        </w:rPr>
        <w:t>A. 感谢我们努力工作才能及时完成任务。</w:t>
        <w:br/>
      </w:r>
      <w:r>
        <w:rPr>
          <w:sz w:val="24"/>
        </w:rPr>
        <w:t>B. 由于我们努力工作，当时才能完成任务。</w:t>
        <w:br/>
      </w:r>
      <w:r>
        <w:rPr>
          <w:sz w:val="24"/>
        </w:rPr>
        <w:t>C. 由于我们努力工作，才能按时完成任务。</w:t>
        <w:br/>
      </w:r>
      <w:r>
        <w:rPr>
          <w:sz w:val="24"/>
        </w:rPr>
        <w:t xml:space="preserve">5. At last the Englishman got angry with the visitor though he tried not to show it. </w:t>
      </w:r>
      <w:r>
        <w:rPr>
          <w:sz w:val="24"/>
          <w:u w:val="single"/>
        </w:rPr>
        <w:t xml:space="preserve">   </w:t>
      </w:r>
      <w:r>
        <w:rPr>
          <w:sz w:val="24"/>
          <w:u w:val="single"/>
        </w:rPr>
        <w:t>5</w:t>
      </w:r>
      <w:r>
        <w:rPr>
          <w:sz w:val="24"/>
          <w:u w:val="single"/>
        </w:rPr>
        <w:t xml:space="preserve">   </w:t>
      </w:r>
      <w:r>
        <w:rPr>
          <w:sz w:val="24"/>
        </w:rPr>
        <w:t xml:space="preserve">  </w:t>
        <w:br/>
      </w:r>
      <w:r>
        <w:rPr>
          <w:sz w:val="24"/>
        </w:rPr>
        <w:t>A. 最后英国人生游客的气了，所以他假装累了不带他参观。</w:t>
        <w:br/>
      </w:r>
      <w:r>
        <w:rPr>
          <w:sz w:val="24"/>
        </w:rPr>
        <w:t>B. 最后英国人已很讨厌这位游客，但他尽力不表现出来。</w:t>
        <w:br/>
      </w:r>
      <w:r>
        <w:rPr>
          <w:sz w:val="24"/>
        </w:rPr>
        <w:t>C. 最后英国人很生这位游客的气了，尽管他累得没力气表现出来了。</w:t>
        <w:br/>
      </w:r>
    </w:p>
    <w:p>
      <w:pPr>
        <w:spacing w:line="240" w:lineRule="auto"/>
        <w:jc w:val="left"/>
      </w:pPr>
      <w:r>
        <w:rPr>
          <w:sz w:val="18"/>
        </w:rPr>
      </w:r>
      <w:r>
        <w:rPr>
          <w:color w:val="494949"/>
          <w:sz w:val="18"/>
        </w:rPr>
        <w:t>完形填空题</w:t>
      </w:r>
      <w:r>
        <w:rPr>
          <w:color w:val="494949"/>
          <w:sz w:val="18"/>
        </w:rPr>
        <w:t>(</w:t>
      </w:r>
      <w:r>
        <w:rPr>
          <w:color w:val="494949"/>
          <w:sz w:val="18"/>
        </w:rPr>
        <w:t>20.0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A(2) C(3) C(4) C(5) B</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